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74B3" w:rsidRPr="000F17CD" w:rsidRDefault="003D7409" w:rsidP="00693496">
      <w:pPr>
        <w:spacing w:line="360" w:lineRule="auto"/>
        <w:ind w:left="-993"/>
        <w:jc w:val="center"/>
        <w:rPr>
          <w:sz w:val="24"/>
          <w:szCs w:val="24"/>
          <w:lang w:val="ru-RU"/>
        </w:rPr>
        <w:sectPr w:rsidR="00F674B3" w:rsidRPr="000F17CD" w:rsidSect="00693496">
          <w:headerReference w:type="default" r:id="rId7"/>
          <w:type w:val="continuous"/>
          <w:pgSz w:w="11900" w:h="16820"/>
          <w:pgMar w:top="568" w:right="850" w:bottom="1134" w:left="1701" w:header="0" w:footer="720" w:gutter="0"/>
          <w:cols w:space="720"/>
          <w:docGrid w:linePitch="299"/>
        </w:sectPr>
      </w:pPr>
      <w:r>
        <w:rPr>
          <w:noProof/>
          <w:sz w:val="24"/>
          <w:szCs w:val="24"/>
          <w:lang w:val="ru-RU" w:eastAsia="ru-RU"/>
        </w:rPr>
        <w:drawing>
          <wp:inline distT="0" distB="0" distL="0" distR="0">
            <wp:extent cx="6818842" cy="96393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Какурин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23825" cy="9646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674B3" w:rsidRPr="000F17CD" w:rsidRDefault="00A83F12" w:rsidP="00EF2CE8">
      <w:pPr>
        <w:pStyle w:val="a3"/>
        <w:numPr>
          <w:ilvl w:val="0"/>
          <w:numId w:val="14"/>
        </w:numPr>
        <w:spacing w:before="214" w:line="360" w:lineRule="auto"/>
        <w:jc w:val="center"/>
        <w:rPr>
          <w:sz w:val="24"/>
          <w:szCs w:val="24"/>
          <w:lang w:val="ru-RU"/>
        </w:rPr>
      </w:pPr>
      <w:r w:rsidRPr="000F17CD">
        <w:rPr>
          <w:sz w:val="24"/>
          <w:szCs w:val="24"/>
          <w:lang w:val="ru-RU"/>
        </w:rPr>
        <w:lastRenderedPageBreak/>
        <w:t>ОСНОВНЫЕ ХАРАКТЕРИСТИКИ ПРОГРАММЫ</w:t>
      </w:r>
    </w:p>
    <w:p w:rsidR="00F674B3" w:rsidRPr="000F17CD" w:rsidRDefault="00A83F12" w:rsidP="00EF2CE8">
      <w:pPr>
        <w:pStyle w:val="a4"/>
        <w:numPr>
          <w:ilvl w:val="1"/>
          <w:numId w:val="13"/>
        </w:numPr>
        <w:tabs>
          <w:tab w:val="left" w:pos="3466"/>
        </w:tabs>
        <w:spacing w:before="161" w:line="360" w:lineRule="auto"/>
        <w:ind w:left="0" w:firstLine="2235"/>
        <w:jc w:val="both"/>
        <w:rPr>
          <w:b/>
          <w:sz w:val="24"/>
          <w:szCs w:val="24"/>
          <w:lang w:val="ru-RU"/>
        </w:rPr>
      </w:pPr>
      <w:r w:rsidRPr="000F17CD">
        <w:rPr>
          <w:b/>
          <w:sz w:val="24"/>
          <w:szCs w:val="24"/>
          <w:lang w:val="ru-RU"/>
        </w:rPr>
        <w:t>Пояснительная записка</w:t>
      </w:r>
    </w:p>
    <w:p w:rsidR="00D37FC6" w:rsidRPr="000F17CD" w:rsidRDefault="00D37FC6" w:rsidP="006C328A">
      <w:pPr>
        <w:pStyle w:val="a4"/>
        <w:shd w:val="clear" w:color="auto" w:fill="FFFFFF"/>
        <w:tabs>
          <w:tab w:val="left" w:pos="1440"/>
        </w:tabs>
        <w:spacing w:before="0" w:line="20" w:lineRule="atLeast"/>
        <w:ind w:left="0" w:firstLine="0"/>
        <w:jc w:val="both"/>
        <w:rPr>
          <w:b/>
          <w:sz w:val="24"/>
          <w:szCs w:val="24"/>
          <w:lang w:val="ru-RU"/>
        </w:rPr>
      </w:pPr>
      <w:r w:rsidRPr="000F17CD">
        <w:rPr>
          <w:b/>
          <w:sz w:val="24"/>
          <w:szCs w:val="24"/>
          <w:lang w:val="ru-RU"/>
        </w:rPr>
        <w:t xml:space="preserve">Актуальность </w:t>
      </w:r>
      <w:r w:rsidRPr="000F17CD">
        <w:rPr>
          <w:sz w:val="24"/>
          <w:szCs w:val="24"/>
          <w:lang w:val="ru-RU"/>
        </w:rPr>
        <w:t>программы в том, что программа позволяет педагогу концентрировать внимание на индивидуальности каждого ребенка, помогает развитию личности через техническое творчество. Занятия в объеди</w:t>
      </w:r>
      <w:r w:rsidR="00E65B90">
        <w:rPr>
          <w:sz w:val="24"/>
          <w:szCs w:val="24"/>
          <w:lang w:val="ru-RU"/>
        </w:rPr>
        <w:t xml:space="preserve">нении </w:t>
      </w:r>
      <w:r w:rsidRPr="000F17CD">
        <w:rPr>
          <w:sz w:val="24"/>
          <w:szCs w:val="24"/>
          <w:lang w:val="ru-RU"/>
        </w:rPr>
        <w:t>«Занимательная информатика» стимулируют творческую деятельность, создают условия для развития личностных качеств обучающихся. Также актуальность программы</w:t>
      </w:r>
      <w:r w:rsidRPr="000F17CD">
        <w:rPr>
          <w:b/>
          <w:sz w:val="24"/>
          <w:szCs w:val="24"/>
          <w:lang w:val="ru-RU"/>
        </w:rPr>
        <w:t xml:space="preserve"> </w:t>
      </w:r>
      <w:r w:rsidR="00E65B90">
        <w:rPr>
          <w:sz w:val="24"/>
          <w:szCs w:val="24"/>
          <w:lang w:val="ru-RU"/>
        </w:rPr>
        <w:t>обусловлена тем, что</w:t>
      </w:r>
      <w:r w:rsidRPr="000F17CD">
        <w:rPr>
          <w:sz w:val="24"/>
          <w:szCs w:val="24"/>
          <w:lang w:val="ru-RU"/>
        </w:rPr>
        <w:t xml:space="preserve"> в современное время дети учатся по развивающим технологиям, где логическое мышление является основой. Как нельзя лучше решению этих задач может способствовать курс «Занимательная информатика». </w:t>
      </w:r>
    </w:p>
    <w:p w:rsidR="00EF45A3" w:rsidRPr="000F17CD" w:rsidRDefault="00A83F12" w:rsidP="006C328A">
      <w:pPr>
        <w:spacing w:line="20" w:lineRule="atLeast"/>
        <w:jc w:val="both"/>
        <w:rPr>
          <w:sz w:val="24"/>
          <w:szCs w:val="24"/>
          <w:lang w:val="ru-RU"/>
        </w:rPr>
      </w:pPr>
      <w:r w:rsidRPr="000F17CD">
        <w:rPr>
          <w:b/>
          <w:sz w:val="24"/>
          <w:szCs w:val="24"/>
          <w:lang w:val="ru-RU"/>
        </w:rPr>
        <w:t>Направленность программы</w:t>
      </w:r>
      <w:r w:rsidR="00D37FC6" w:rsidRPr="000F17CD">
        <w:rPr>
          <w:b/>
          <w:sz w:val="24"/>
          <w:szCs w:val="24"/>
          <w:lang w:val="ru-RU"/>
        </w:rPr>
        <w:t>:</w:t>
      </w:r>
      <w:r w:rsidR="006C328A" w:rsidRPr="000F17CD">
        <w:rPr>
          <w:sz w:val="24"/>
          <w:szCs w:val="24"/>
          <w:lang w:val="ru-RU"/>
        </w:rPr>
        <w:t xml:space="preserve"> техническая</w:t>
      </w:r>
      <w:r w:rsidR="00EF45A3" w:rsidRPr="000F17CD">
        <w:rPr>
          <w:sz w:val="24"/>
          <w:szCs w:val="24"/>
          <w:lang w:val="ru-RU"/>
        </w:rPr>
        <w:t>.</w:t>
      </w:r>
    </w:p>
    <w:p w:rsidR="00EF45A3" w:rsidRPr="000F17CD" w:rsidRDefault="00EF45A3" w:rsidP="006C328A">
      <w:pPr>
        <w:spacing w:line="20" w:lineRule="atLeast"/>
        <w:jc w:val="both"/>
        <w:rPr>
          <w:sz w:val="24"/>
          <w:szCs w:val="24"/>
          <w:lang w:val="ru-RU"/>
        </w:rPr>
      </w:pPr>
      <w:r w:rsidRPr="000F17CD">
        <w:rPr>
          <w:b/>
          <w:sz w:val="24"/>
          <w:szCs w:val="24"/>
          <w:lang w:val="ru-RU"/>
        </w:rPr>
        <w:t>У</w:t>
      </w:r>
      <w:r w:rsidR="00A83F12" w:rsidRPr="000F17CD">
        <w:rPr>
          <w:b/>
          <w:sz w:val="24"/>
          <w:szCs w:val="24"/>
          <w:lang w:val="ru-RU"/>
        </w:rPr>
        <w:t>ровень освоения</w:t>
      </w:r>
      <w:r w:rsidRPr="000F17CD">
        <w:rPr>
          <w:b/>
          <w:sz w:val="24"/>
          <w:szCs w:val="24"/>
          <w:lang w:val="ru-RU"/>
        </w:rPr>
        <w:t xml:space="preserve">: </w:t>
      </w:r>
      <w:r w:rsidRPr="000F17CD">
        <w:rPr>
          <w:sz w:val="24"/>
          <w:szCs w:val="24"/>
          <w:lang w:val="ru-RU"/>
        </w:rPr>
        <w:t xml:space="preserve">базовый. </w:t>
      </w:r>
    </w:p>
    <w:p w:rsidR="00EF2CE8" w:rsidRPr="000F17CD" w:rsidRDefault="00A83F12" w:rsidP="006C328A">
      <w:pPr>
        <w:spacing w:line="20" w:lineRule="atLeast"/>
        <w:jc w:val="both"/>
        <w:rPr>
          <w:sz w:val="24"/>
          <w:szCs w:val="24"/>
          <w:lang w:val="ru-RU"/>
        </w:rPr>
      </w:pPr>
      <w:r w:rsidRPr="000F17CD">
        <w:rPr>
          <w:b/>
          <w:sz w:val="24"/>
          <w:szCs w:val="24"/>
          <w:lang w:val="ru-RU"/>
        </w:rPr>
        <w:t xml:space="preserve">Отличительные особенности </w:t>
      </w:r>
      <w:r w:rsidR="00EF45A3" w:rsidRPr="000F17CD">
        <w:rPr>
          <w:color w:val="000000"/>
          <w:sz w:val="24"/>
          <w:szCs w:val="24"/>
          <w:shd w:val="clear" w:color="auto" w:fill="FFFFFF"/>
          <w:lang w:val="ru-RU"/>
        </w:rPr>
        <w:t xml:space="preserve">данной программы заключаются в том, что она ориентирована на применение новых технологий </w:t>
      </w:r>
      <w:r w:rsidR="00992F14" w:rsidRPr="000F17CD">
        <w:rPr>
          <w:color w:val="000000"/>
          <w:sz w:val="24"/>
          <w:szCs w:val="24"/>
          <w:shd w:val="clear" w:color="auto" w:fill="FFFFFF"/>
          <w:lang w:val="ru-RU"/>
        </w:rPr>
        <w:t>в</w:t>
      </w:r>
      <w:r w:rsidR="00EF45A3" w:rsidRPr="000F17CD">
        <w:rPr>
          <w:color w:val="000000"/>
          <w:sz w:val="24"/>
          <w:szCs w:val="24"/>
          <w:shd w:val="clear" w:color="auto" w:fill="FFFFFF"/>
          <w:lang w:val="ru-RU"/>
        </w:rPr>
        <w:t xml:space="preserve"> </w:t>
      </w:r>
      <w:r w:rsidR="00992F14" w:rsidRPr="000F17CD">
        <w:rPr>
          <w:color w:val="000000"/>
          <w:sz w:val="24"/>
          <w:szCs w:val="24"/>
          <w:shd w:val="clear" w:color="auto" w:fill="FFFFFF"/>
          <w:lang w:val="ru-RU"/>
        </w:rPr>
        <w:t>индивидуальной</w:t>
      </w:r>
      <w:r w:rsidR="00EF45A3" w:rsidRPr="000F17CD">
        <w:rPr>
          <w:color w:val="000000"/>
          <w:sz w:val="24"/>
          <w:szCs w:val="24"/>
          <w:shd w:val="clear" w:color="auto" w:fill="FFFFFF"/>
          <w:lang w:val="ru-RU"/>
        </w:rPr>
        <w:t xml:space="preserve"> проект</w:t>
      </w:r>
      <w:r w:rsidR="00992F14" w:rsidRPr="000F17CD">
        <w:rPr>
          <w:color w:val="000000"/>
          <w:sz w:val="24"/>
          <w:szCs w:val="24"/>
          <w:shd w:val="clear" w:color="auto" w:fill="FFFFFF"/>
          <w:lang w:val="ru-RU"/>
        </w:rPr>
        <w:t>ной деятельности</w:t>
      </w:r>
      <w:r w:rsidR="00EF45A3" w:rsidRPr="000F17CD">
        <w:rPr>
          <w:color w:val="000000"/>
          <w:sz w:val="24"/>
          <w:szCs w:val="24"/>
          <w:shd w:val="clear" w:color="auto" w:fill="FFFFFF"/>
          <w:lang w:val="ru-RU"/>
        </w:rPr>
        <w:t xml:space="preserve">, </w:t>
      </w:r>
      <w:r w:rsidR="00992F14" w:rsidRPr="000F17CD">
        <w:rPr>
          <w:sz w:val="24"/>
          <w:szCs w:val="24"/>
          <w:lang w:val="ru-RU"/>
        </w:rPr>
        <w:t xml:space="preserve">слайдов фильмов, личных </w:t>
      </w:r>
      <w:r w:rsidR="00992F14" w:rsidRPr="000F17CD">
        <w:rPr>
          <w:sz w:val="24"/>
          <w:szCs w:val="24"/>
        </w:rPr>
        <w:t>web</w:t>
      </w:r>
      <w:r w:rsidR="00992F14" w:rsidRPr="000F17CD">
        <w:rPr>
          <w:sz w:val="24"/>
          <w:szCs w:val="24"/>
          <w:lang w:val="ru-RU"/>
        </w:rPr>
        <w:t xml:space="preserve">-сайтов, </w:t>
      </w:r>
      <w:r w:rsidR="00EF45A3" w:rsidRPr="000F17CD">
        <w:rPr>
          <w:color w:val="000000"/>
          <w:sz w:val="24"/>
          <w:szCs w:val="24"/>
          <w:shd w:val="clear" w:color="auto" w:fill="FFFFFF"/>
          <w:lang w:val="ru-RU"/>
        </w:rPr>
        <w:t>при котор</w:t>
      </w:r>
      <w:r w:rsidR="00992F14" w:rsidRPr="000F17CD">
        <w:rPr>
          <w:color w:val="000000"/>
          <w:sz w:val="24"/>
          <w:szCs w:val="24"/>
          <w:shd w:val="clear" w:color="auto" w:fill="FFFFFF"/>
          <w:lang w:val="ru-RU"/>
        </w:rPr>
        <w:t>ых</w:t>
      </w:r>
      <w:r w:rsidR="00EF45A3" w:rsidRPr="000F17CD">
        <w:rPr>
          <w:color w:val="000000"/>
          <w:sz w:val="24"/>
          <w:szCs w:val="24"/>
          <w:shd w:val="clear" w:color="auto" w:fill="FFFFFF"/>
          <w:lang w:val="ru-RU"/>
        </w:rPr>
        <w:t xml:space="preserve"> </w:t>
      </w:r>
      <w:r w:rsidR="00992F14" w:rsidRPr="000F17CD">
        <w:rPr>
          <w:color w:val="000000"/>
          <w:sz w:val="24"/>
          <w:szCs w:val="24"/>
          <w:shd w:val="clear" w:color="auto" w:fill="FFFFFF"/>
          <w:lang w:val="ru-RU"/>
        </w:rPr>
        <w:t>обучающиеся</w:t>
      </w:r>
      <w:r w:rsidR="00EF45A3" w:rsidRPr="000F17CD">
        <w:rPr>
          <w:color w:val="000000"/>
          <w:sz w:val="24"/>
          <w:szCs w:val="24"/>
          <w:shd w:val="clear" w:color="auto" w:fill="FFFFFF"/>
          <w:lang w:val="ru-RU"/>
        </w:rPr>
        <w:t xml:space="preserve"> не только </w:t>
      </w:r>
      <w:r w:rsidR="00992F14" w:rsidRPr="000F17CD">
        <w:rPr>
          <w:color w:val="000000"/>
          <w:sz w:val="24"/>
          <w:szCs w:val="24"/>
          <w:shd w:val="clear" w:color="auto" w:fill="FFFFFF"/>
          <w:lang w:val="ru-RU"/>
        </w:rPr>
        <w:t xml:space="preserve">смогут </w:t>
      </w:r>
      <w:r w:rsidR="00EF45A3" w:rsidRPr="000F17CD">
        <w:rPr>
          <w:color w:val="000000"/>
          <w:sz w:val="24"/>
          <w:szCs w:val="24"/>
          <w:shd w:val="clear" w:color="auto" w:fill="FFFFFF"/>
          <w:lang w:val="ru-RU"/>
        </w:rPr>
        <w:t>самостоятельно изуча</w:t>
      </w:r>
      <w:r w:rsidR="00992F14" w:rsidRPr="000F17CD">
        <w:rPr>
          <w:color w:val="000000"/>
          <w:sz w:val="24"/>
          <w:szCs w:val="24"/>
          <w:shd w:val="clear" w:color="auto" w:fill="FFFFFF"/>
          <w:lang w:val="ru-RU"/>
        </w:rPr>
        <w:t>ть</w:t>
      </w:r>
      <w:r w:rsidR="00EF45A3" w:rsidRPr="000F17CD">
        <w:rPr>
          <w:color w:val="000000"/>
          <w:sz w:val="24"/>
          <w:szCs w:val="24"/>
          <w:shd w:val="clear" w:color="auto" w:fill="FFFFFF"/>
          <w:lang w:val="ru-RU"/>
        </w:rPr>
        <w:t xml:space="preserve"> объект</w:t>
      </w:r>
      <w:r w:rsidR="00992F14" w:rsidRPr="000F17CD">
        <w:rPr>
          <w:color w:val="000000"/>
          <w:sz w:val="24"/>
          <w:szCs w:val="24"/>
          <w:shd w:val="clear" w:color="auto" w:fill="FFFFFF"/>
          <w:lang w:val="ru-RU"/>
        </w:rPr>
        <w:t>ы</w:t>
      </w:r>
      <w:r w:rsidR="00EF45A3" w:rsidRPr="000F17CD">
        <w:rPr>
          <w:color w:val="000000"/>
          <w:sz w:val="24"/>
          <w:szCs w:val="24"/>
          <w:shd w:val="clear" w:color="auto" w:fill="FFFFFF"/>
          <w:lang w:val="ru-RU"/>
        </w:rPr>
        <w:t xml:space="preserve"> </w:t>
      </w:r>
      <w:r w:rsidR="00992F14" w:rsidRPr="000F17CD">
        <w:rPr>
          <w:color w:val="000000"/>
          <w:sz w:val="24"/>
          <w:szCs w:val="24"/>
          <w:shd w:val="clear" w:color="auto" w:fill="FFFFFF"/>
          <w:lang w:val="ru-RU"/>
        </w:rPr>
        <w:t>собственных исследований</w:t>
      </w:r>
      <w:r w:rsidR="00EF45A3" w:rsidRPr="000F17CD">
        <w:rPr>
          <w:color w:val="000000"/>
          <w:sz w:val="24"/>
          <w:szCs w:val="24"/>
          <w:shd w:val="clear" w:color="auto" w:fill="FFFFFF"/>
          <w:lang w:val="ru-RU"/>
        </w:rPr>
        <w:t>, но и при помощи педагога осваива</w:t>
      </w:r>
      <w:r w:rsidR="00992F14" w:rsidRPr="000F17CD">
        <w:rPr>
          <w:color w:val="000000"/>
          <w:sz w:val="24"/>
          <w:szCs w:val="24"/>
          <w:shd w:val="clear" w:color="auto" w:fill="FFFFFF"/>
          <w:lang w:val="ru-RU"/>
        </w:rPr>
        <w:t>ть</w:t>
      </w:r>
      <w:r w:rsidR="00EF45A3" w:rsidRPr="000F17CD">
        <w:rPr>
          <w:color w:val="000000"/>
          <w:sz w:val="24"/>
          <w:szCs w:val="24"/>
          <w:shd w:val="clear" w:color="auto" w:fill="FFFFFF"/>
          <w:lang w:val="ru-RU"/>
        </w:rPr>
        <w:t xml:space="preserve"> технологии работы в компьютерных программах.</w:t>
      </w:r>
      <w:r w:rsidR="006B245F" w:rsidRPr="000F17CD">
        <w:rPr>
          <w:color w:val="000000"/>
          <w:sz w:val="24"/>
          <w:szCs w:val="24"/>
          <w:shd w:val="clear" w:color="auto" w:fill="FFFFFF"/>
          <w:lang w:val="ru-RU"/>
        </w:rPr>
        <w:t xml:space="preserve"> Так как </w:t>
      </w:r>
      <w:r w:rsidR="006C328A" w:rsidRPr="000F17CD">
        <w:rPr>
          <w:sz w:val="24"/>
          <w:szCs w:val="24"/>
          <w:lang w:val="ru-RU"/>
        </w:rPr>
        <w:t xml:space="preserve">с 2014-2015 учебного года </w:t>
      </w:r>
      <w:r w:rsidR="006B245F" w:rsidRPr="000F17CD">
        <w:rPr>
          <w:sz w:val="24"/>
          <w:szCs w:val="24"/>
          <w:lang w:val="ru-RU"/>
        </w:rPr>
        <w:t xml:space="preserve">информатика не входит в учебный план начальной и основной школы (5-6 классы), поэтому особое значение приобретает дополнительная деятельность обучающихся по </w:t>
      </w:r>
      <w:r w:rsidR="00EF2CE8" w:rsidRPr="000F17CD">
        <w:rPr>
          <w:sz w:val="24"/>
          <w:szCs w:val="24"/>
          <w:lang w:val="ru-RU"/>
        </w:rPr>
        <w:t>д</w:t>
      </w:r>
      <w:r w:rsidR="006B245F" w:rsidRPr="000F17CD">
        <w:rPr>
          <w:sz w:val="24"/>
          <w:szCs w:val="24"/>
          <w:lang w:val="ru-RU"/>
        </w:rPr>
        <w:t xml:space="preserve">ополнительной </w:t>
      </w:r>
      <w:r w:rsidR="00EF2CE8" w:rsidRPr="000F17CD">
        <w:rPr>
          <w:sz w:val="24"/>
          <w:szCs w:val="24"/>
          <w:lang w:val="ru-RU"/>
        </w:rPr>
        <w:t>обще</w:t>
      </w:r>
      <w:r w:rsidR="006B245F" w:rsidRPr="000F17CD">
        <w:rPr>
          <w:sz w:val="24"/>
          <w:szCs w:val="24"/>
          <w:lang w:val="ru-RU"/>
        </w:rPr>
        <w:t xml:space="preserve">образовательной </w:t>
      </w:r>
      <w:r w:rsidR="00EF2CE8" w:rsidRPr="000F17CD">
        <w:rPr>
          <w:sz w:val="24"/>
          <w:szCs w:val="24"/>
          <w:lang w:val="ru-RU"/>
        </w:rPr>
        <w:t xml:space="preserve">общеразвивающей </w:t>
      </w:r>
      <w:r w:rsidR="006B245F" w:rsidRPr="000F17CD">
        <w:rPr>
          <w:sz w:val="24"/>
          <w:szCs w:val="24"/>
          <w:lang w:val="ru-RU"/>
        </w:rPr>
        <w:t>программе «Занимательная информатика</w:t>
      </w:r>
      <w:r w:rsidR="00EF2CE8" w:rsidRPr="000F17CD">
        <w:rPr>
          <w:sz w:val="24"/>
          <w:szCs w:val="24"/>
          <w:lang w:val="ru-RU"/>
        </w:rPr>
        <w:t xml:space="preserve"> и ИКТ</w:t>
      </w:r>
      <w:r w:rsidR="006B245F" w:rsidRPr="000F17CD">
        <w:rPr>
          <w:sz w:val="24"/>
          <w:szCs w:val="24"/>
          <w:lang w:val="ru-RU"/>
        </w:rPr>
        <w:t>»,</w:t>
      </w:r>
    </w:p>
    <w:p w:rsidR="00F674B3" w:rsidRPr="000F17CD" w:rsidRDefault="00A83F12" w:rsidP="006C328A">
      <w:pPr>
        <w:spacing w:line="20" w:lineRule="atLeast"/>
        <w:jc w:val="both"/>
        <w:rPr>
          <w:color w:val="FF0000"/>
          <w:sz w:val="24"/>
          <w:szCs w:val="24"/>
          <w:lang w:val="ru-RU"/>
        </w:rPr>
      </w:pPr>
      <w:r w:rsidRPr="000F17CD">
        <w:rPr>
          <w:b/>
          <w:sz w:val="24"/>
          <w:szCs w:val="24"/>
          <w:lang w:val="ru-RU"/>
        </w:rPr>
        <w:t xml:space="preserve">Адресат программы </w:t>
      </w:r>
      <w:r w:rsidR="00EF2CE8" w:rsidRPr="000F17CD">
        <w:rPr>
          <w:sz w:val="24"/>
          <w:szCs w:val="24"/>
          <w:lang w:val="ru-RU"/>
        </w:rPr>
        <w:t>направлена на обучающихся 5-7 классов.</w:t>
      </w:r>
    </w:p>
    <w:p w:rsidR="00EF2CE8" w:rsidRPr="000F17CD" w:rsidRDefault="00A83F12" w:rsidP="006C328A">
      <w:pPr>
        <w:spacing w:line="20" w:lineRule="atLeast"/>
        <w:jc w:val="both"/>
        <w:rPr>
          <w:sz w:val="24"/>
          <w:szCs w:val="24"/>
          <w:lang w:val="ru-RU"/>
        </w:rPr>
      </w:pPr>
      <w:r w:rsidRPr="000F17CD">
        <w:rPr>
          <w:b/>
          <w:sz w:val="24"/>
          <w:szCs w:val="24"/>
          <w:lang w:val="ru-RU"/>
        </w:rPr>
        <w:t>Особенности органи</w:t>
      </w:r>
      <w:r w:rsidR="00EF2CE8" w:rsidRPr="000F17CD">
        <w:rPr>
          <w:b/>
          <w:sz w:val="24"/>
          <w:szCs w:val="24"/>
          <w:lang w:val="ru-RU"/>
        </w:rPr>
        <w:t>зации образовательного процесса</w:t>
      </w:r>
      <w:r w:rsidR="00EF2CE8" w:rsidRPr="000F17CD">
        <w:rPr>
          <w:sz w:val="24"/>
          <w:szCs w:val="24"/>
          <w:lang w:val="ru-RU"/>
        </w:rPr>
        <w:t xml:space="preserve"> от в от существующих заключаются в том, что работа учащихся организована в группах и построена на методе соревнований. Это способствует развитию коллективизма, лидерских качеств и в стремлении познавать себя и окружающих людей.</w:t>
      </w:r>
    </w:p>
    <w:p w:rsidR="00EF2CE8" w:rsidRPr="000F17CD" w:rsidRDefault="00EF2CE8" w:rsidP="006C328A">
      <w:pPr>
        <w:spacing w:line="20" w:lineRule="atLeast"/>
        <w:jc w:val="both"/>
        <w:rPr>
          <w:sz w:val="24"/>
          <w:szCs w:val="24"/>
          <w:lang w:val="ru-RU"/>
        </w:rPr>
      </w:pPr>
      <w:r w:rsidRPr="000F17CD">
        <w:rPr>
          <w:b/>
          <w:sz w:val="24"/>
          <w:szCs w:val="24"/>
          <w:lang w:val="ru-RU"/>
        </w:rPr>
        <w:t>Формы занятий:</w:t>
      </w:r>
      <w:r w:rsidRPr="000F17CD">
        <w:rPr>
          <w:sz w:val="24"/>
          <w:szCs w:val="24"/>
          <w:lang w:val="ru-RU"/>
        </w:rPr>
        <w:t xml:space="preserve"> каждое занятие включает в себя элементы теории, практику, демонстрации. Основу теоретической части курса составляют материалы, подробное изложение которых представлено в методической копилке. Наиболее удачная форма организации труда – коллективное выполнение работы.</w:t>
      </w:r>
    </w:p>
    <w:p w:rsidR="00EC59FD" w:rsidRPr="000F17CD" w:rsidRDefault="00EC59FD" w:rsidP="006C328A">
      <w:pPr>
        <w:spacing w:line="20" w:lineRule="atLeast"/>
        <w:rPr>
          <w:sz w:val="24"/>
          <w:szCs w:val="24"/>
          <w:lang w:val="ru-RU"/>
        </w:rPr>
      </w:pPr>
      <w:r w:rsidRPr="000F17CD">
        <w:rPr>
          <w:b/>
          <w:sz w:val="24"/>
          <w:szCs w:val="24"/>
          <w:lang w:val="ru-RU"/>
        </w:rPr>
        <w:t>Режим занятий:</w:t>
      </w:r>
      <w:r w:rsidRPr="000F17CD">
        <w:rPr>
          <w:sz w:val="24"/>
          <w:szCs w:val="24"/>
          <w:lang w:val="ru-RU"/>
        </w:rPr>
        <w:t xml:space="preserve"> 2 часа 1 раз в неделю (1 год обучения); 2 часа 2 раза в неделю (2 год обучения); 2 часа 3 раза в неделю (3 год </w:t>
      </w:r>
      <w:r w:rsidR="006C328A" w:rsidRPr="000F17CD">
        <w:rPr>
          <w:sz w:val="24"/>
          <w:szCs w:val="24"/>
          <w:lang w:val="ru-RU"/>
        </w:rPr>
        <w:t>обучения</w:t>
      </w:r>
      <w:r w:rsidRPr="000F17CD">
        <w:rPr>
          <w:sz w:val="24"/>
          <w:szCs w:val="24"/>
          <w:lang w:val="ru-RU"/>
        </w:rPr>
        <w:t>).</w:t>
      </w:r>
    </w:p>
    <w:p w:rsidR="004D4515" w:rsidRPr="000F17CD" w:rsidRDefault="00EC59FD" w:rsidP="006C328A">
      <w:pPr>
        <w:spacing w:line="20" w:lineRule="atLeast"/>
        <w:rPr>
          <w:sz w:val="24"/>
          <w:szCs w:val="24"/>
          <w:lang w:val="ru-RU"/>
        </w:rPr>
      </w:pPr>
      <w:r w:rsidRPr="000F17CD">
        <w:rPr>
          <w:b/>
          <w:sz w:val="24"/>
          <w:szCs w:val="24"/>
          <w:lang w:val="ru-RU"/>
        </w:rPr>
        <w:t xml:space="preserve">Объем программы: </w:t>
      </w:r>
      <w:r w:rsidRPr="000F17CD">
        <w:rPr>
          <w:sz w:val="24"/>
          <w:szCs w:val="24"/>
          <w:lang w:val="ru-RU"/>
        </w:rPr>
        <w:t xml:space="preserve">данная программа рассчитана на 3 года обучения </w:t>
      </w:r>
      <w:r w:rsidR="00E65B90">
        <w:rPr>
          <w:sz w:val="24"/>
          <w:szCs w:val="24"/>
          <w:lang w:val="ru-RU"/>
        </w:rPr>
        <w:t xml:space="preserve">432 занятия. На обучающихся </w:t>
      </w:r>
      <w:r w:rsidR="00D61E0A">
        <w:rPr>
          <w:sz w:val="24"/>
          <w:szCs w:val="24"/>
          <w:lang w:val="ru-RU"/>
        </w:rPr>
        <w:t>10 – 13</w:t>
      </w:r>
      <w:r w:rsidRPr="000F17CD">
        <w:rPr>
          <w:sz w:val="24"/>
          <w:szCs w:val="24"/>
          <w:lang w:val="ru-RU"/>
        </w:rPr>
        <w:t xml:space="preserve"> лет. </w:t>
      </w:r>
    </w:p>
    <w:p w:rsidR="004D4515" w:rsidRPr="000F17CD" w:rsidRDefault="00A83F12" w:rsidP="006C328A">
      <w:pPr>
        <w:pStyle w:val="a4"/>
        <w:numPr>
          <w:ilvl w:val="1"/>
          <w:numId w:val="13"/>
        </w:numPr>
        <w:spacing w:before="0" w:line="20" w:lineRule="atLeast"/>
        <w:ind w:left="0" w:firstLine="0"/>
        <w:jc w:val="center"/>
        <w:rPr>
          <w:b/>
          <w:sz w:val="24"/>
          <w:szCs w:val="24"/>
          <w:lang w:val="ru-RU"/>
        </w:rPr>
      </w:pPr>
      <w:r w:rsidRPr="000F17CD">
        <w:rPr>
          <w:b/>
          <w:sz w:val="24"/>
          <w:szCs w:val="24"/>
          <w:lang w:val="ru-RU"/>
        </w:rPr>
        <w:t>Цель и задачи программы</w:t>
      </w:r>
    </w:p>
    <w:p w:rsidR="004D4515" w:rsidRPr="000F17CD" w:rsidRDefault="004D4515" w:rsidP="006C328A">
      <w:pPr>
        <w:shd w:val="clear" w:color="auto" w:fill="FFFFFF"/>
        <w:tabs>
          <w:tab w:val="left" w:pos="1440"/>
        </w:tabs>
        <w:spacing w:line="20" w:lineRule="atLeast"/>
        <w:jc w:val="both"/>
        <w:rPr>
          <w:color w:val="000000"/>
          <w:spacing w:val="-1"/>
          <w:sz w:val="24"/>
          <w:szCs w:val="24"/>
          <w:lang w:val="ru-RU"/>
        </w:rPr>
      </w:pPr>
      <w:r w:rsidRPr="000F17CD">
        <w:rPr>
          <w:b/>
          <w:color w:val="000000"/>
          <w:spacing w:val="1"/>
          <w:sz w:val="24"/>
          <w:szCs w:val="24"/>
          <w:lang w:val="ru-RU"/>
        </w:rPr>
        <w:t>Цель</w:t>
      </w:r>
      <w:r w:rsidRPr="000F17CD">
        <w:rPr>
          <w:color w:val="000000"/>
          <w:spacing w:val="1"/>
          <w:sz w:val="24"/>
          <w:szCs w:val="24"/>
          <w:lang w:val="ru-RU"/>
        </w:rPr>
        <w:t xml:space="preserve"> </w:t>
      </w:r>
      <w:r w:rsidRPr="000F17CD">
        <w:rPr>
          <w:b/>
          <w:color w:val="000000"/>
          <w:spacing w:val="1"/>
          <w:sz w:val="24"/>
          <w:szCs w:val="24"/>
          <w:lang w:val="ru-RU"/>
        </w:rPr>
        <w:t>программы: о</w:t>
      </w:r>
      <w:r w:rsidRPr="000F17CD">
        <w:rPr>
          <w:color w:val="000000"/>
          <w:spacing w:val="-1"/>
          <w:sz w:val="24"/>
          <w:szCs w:val="24"/>
          <w:lang w:val="ru-RU"/>
        </w:rPr>
        <w:t>бучение навыкам решения задач с применением подходов, наиболее распространенных в информатике (с применением формальной логики, алгоритмический, системный и объектно-ориентированный подход)</w:t>
      </w:r>
      <w:r w:rsidR="00D61E0A">
        <w:rPr>
          <w:color w:val="000000"/>
          <w:spacing w:val="-1"/>
          <w:sz w:val="24"/>
          <w:szCs w:val="24"/>
          <w:lang w:val="ru-RU"/>
        </w:rPr>
        <w:t>, программа направленна на обучающихся Надеждинского района 10 – 13 лет</w:t>
      </w:r>
      <w:r w:rsidRPr="000F17CD">
        <w:rPr>
          <w:color w:val="000000"/>
          <w:spacing w:val="-1"/>
          <w:sz w:val="24"/>
          <w:szCs w:val="24"/>
          <w:lang w:val="ru-RU"/>
        </w:rPr>
        <w:t>.</w:t>
      </w:r>
    </w:p>
    <w:p w:rsidR="004D4515" w:rsidRDefault="00C531AA" w:rsidP="006C328A">
      <w:pPr>
        <w:shd w:val="clear" w:color="auto" w:fill="FFFFFF"/>
        <w:tabs>
          <w:tab w:val="left" w:pos="264"/>
          <w:tab w:val="left" w:pos="1440"/>
        </w:tabs>
        <w:spacing w:line="20" w:lineRule="atLeast"/>
        <w:jc w:val="both"/>
        <w:rPr>
          <w:color w:val="000000"/>
          <w:sz w:val="24"/>
          <w:szCs w:val="24"/>
          <w:lang w:val="ru-RU"/>
        </w:rPr>
      </w:pPr>
      <w:r w:rsidRPr="000F17CD">
        <w:rPr>
          <w:b/>
          <w:color w:val="000000"/>
          <w:sz w:val="24"/>
          <w:szCs w:val="24"/>
          <w:lang w:val="ru-RU"/>
        </w:rPr>
        <w:t>Задачи</w:t>
      </w:r>
      <w:r w:rsidR="004D4515" w:rsidRPr="000F17CD">
        <w:rPr>
          <w:color w:val="000000"/>
          <w:sz w:val="24"/>
          <w:szCs w:val="24"/>
          <w:lang w:val="ru-RU"/>
        </w:rPr>
        <w:t xml:space="preserve"> </w:t>
      </w:r>
    </w:p>
    <w:p w:rsidR="00D61E0A" w:rsidRPr="000F17CD" w:rsidRDefault="00D61E0A" w:rsidP="00D61E0A">
      <w:pPr>
        <w:shd w:val="clear" w:color="auto" w:fill="FFFFFF"/>
        <w:tabs>
          <w:tab w:val="left" w:pos="264"/>
          <w:tab w:val="left" w:pos="1440"/>
        </w:tabs>
        <w:spacing w:line="20" w:lineRule="atLeast"/>
        <w:jc w:val="both"/>
        <w:rPr>
          <w:color w:val="000000"/>
          <w:spacing w:val="-1"/>
          <w:sz w:val="24"/>
          <w:szCs w:val="24"/>
          <w:lang w:val="ru-RU"/>
        </w:rPr>
      </w:pPr>
      <w:proofErr w:type="spellStart"/>
      <w:r w:rsidRPr="000F17CD">
        <w:rPr>
          <w:i/>
          <w:sz w:val="24"/>
          <w:szCs w:val="24"/>
          <w:u w:val="single"/>
        </w:rPr>
        <w:t>Воспитательные</w:t>
      </w:r>
      <w:proofErr w:type="spellEnd"/>
      <w:r w:rsidRPr="000F17CD">
        <w:rPr>
          <w:i/>
          <w:sz w:val="24"/>
          <w:szCs w:val="24"/>
          <w:u w:val="single"/>
          <w:lang w:val="ru-RU"/>
        </w:rPr>
        <w:t>:</w:t>
      </w:r>
    </w:p>
    <w:p w:rsidR="00D61E0A" w:rsidRPr="000F17CD" w:rsidRDefault="00D61E0A" w:rsidP="00D61E0A">
      <w:pPr>
        <w:numPr>
          <w:ilvl w:val="0"/>
          <w:numId w:val="20"/>
        </w:numPr>
        <w:shd w:val="clear" w:color="auto" w:fill="FFFFFF"/>
        <w:tabs>
          <w:tab w:val="left" w:pos="264"/>
          <w:tab w:val="left" w:pos="1440"/>
        </w:tabs>
        <w:suppressAutoHyphens/>
        <w:autoSpaceDN/>
        <w:spacing w:line="20" w:lineRule="atLeast"/>
        <w:ind w:left="0" w:firstLine="0"/>
        <w:jc w:val="both"/>
        <w:rPr>
          <w:iCs/>
          <w:color w:val="000000"/>
          <w:sz w:val="24"/>
          <w:szCs w:val="24"/>
          <w:lang w:val="ru-RU"/>
        </w:rPr>
      </w:pPr>
      <w:proofErr w:type="gramStart"/>
      <w:r w:rsidRPr="000F17CD">
        <w:rPr>
          <w:color w:val="000000"/>
          <w:spacing w:val="-1"/>
          <w:sz w:val="24"/>
          <w:szCs w:val="24"/>
          <w:lang w:val="ru-RU"/>
        </w:rPr>
        <w:t>воспитывать</w:t>
      </w:r>
      <w:proofErr w:type="gramEnd"/>
      <w:r w:rsidRPr="000F17CD">
        <w:rPr>
          <w:color w:val="000000"/>
          <w:spacing w:val="-1"/>
          <w:sz w:val="24"/>
          <w:szCs w:val="24"/>
          <w:lang w:val="ru-RU"/>
        </w:rPr>
        <w:t xml:space="preserve"> доброжелательность, трудолюбие, умение работать в коллективе, уважение к чужому </w:t>
      </w:r>
      <w:r w:rsidRPr="000F17CD">
        <w:rPr>
          <w:color w:val="000000"/>
          <w:spacing w:val="-5"/>
          <w:sz w:val="24"/>
          <w:szCs w:val="24"/>
          <w:lang w:val="ru-RU"/>
        </w:rPr>
        <w:t>труду;</w:t>
      </w:r>
    </w:p>
    <w:p w:rsidR="004D4515" w:rsidRPr="00D61E0A" w:rsidRDefault="00D61E0A" w:rsidP="00D61E0A">
      <w:pPr>
        <w:numPr>
          <w:ilvl w:val="0"/>
          <w:numId w:val="20"/>
        </w:numPr>
        <w:shd w:val="clear" w:color="auto" w:fill="FFFFFF"/>
        <w:tabs>
          <w:tab w:val="left" w:pos="278"/>
          <w:tab w:val="left" w:pos="1440"/>
        </w:tabs>
        <w:suppressAutoHyphens/>
        <w:autoSpaceDN/>
        <w:spacing w:line="20" w:lineRule="atLeast"/>
        <w:ind w:left="0" w:firstLine="0"/>
        <w:jc w:val="both"/>
        <w:rPr>
          <w:b/>
          <w:sz w:val="24"/>
          <w:szCs w:val="24"/>
          <w:lang w:val="ru-RU"/>
        </w:rPr>
      </w:pPr>
      <w:proofErr w:type="gramStart"/>
      <w:r>
        <w:rPr>
          <w:iCs/>
          <w:color w:val="000000"/>
          <w:sz w:val="24"/>
          <w:szCs w:val="24"/>
          <w:lang w:val="ru-RU"/>
        </w:rPr>
        <w:t>сформировать</w:t>
      </w:r>
      <w:proofErr w:type="gramEnd"/>
      <w:r>
        <w:rPr>
          <w:iCs/>
          <w:color w:val="000000"/>
          <w:sz w:val="24"/>
          <w:szCs w:val="24"/>
          <w:lang w:val="ru-RU"/>
        </w:rPr>
        <w:t xml:space="preserve"> интерес</w:t>
      </w:r>
      <w:r w:rsidRPr="000F17CD">
        <w:rPr>
          <w:iCs/>
          <w:color w:val="000000"/>
          <w:sz w:val="24"/>
          <w:szCs w:val="24"/>
          <w:lang w:val="ru-RU"/>
        </w:rPr>
        <w:t xml:space="preserve"> </w:t>
      </w:r>
      <w:r w:rsidRPr="000F17CD">
        <w:rPr>
          <w:color w:val="000000"/>
          <w:sz w:val="24"/>
          <w:szCs w:val="24"/>
          <w:lang w:val="ru-RU"/>
        </w:rPr>
        <w:t>к информационной и коммуникативной деятельности, этическим нормам работы с информацией; воспитание бережного отношения к техническим устройствам.</w:t>
      </w:r>
    </w:p>
    <w:p w:rsidR="004D4515" w:rsidRPr="000F17CD" w:rsidRDefault="004D4515" w:rsidP="006C328A">
      <w:pPr>
        <w:shd w:val="clear" w:color="auto" w:fill="FFFFFF"/>
        <w:tabs>
          <w:tab w:val="left" w:pos="264"/>
          <w:tab w:val="left" w:pos="1440"/>
        </w:tabs>
        <w:spacing w:line="20" w:lineRule="atLeast"/>
        <w:jc w:val="both"/>
        <w:rPr>
          <w:iCs/>
          <w:color w:val="000000"/>
          <w:sz w:val="24"/>
          <w:szCs w:val="24"/>
          <w:lang w:val="ru-RU"/>
        </w:rPr>
      </w:pPr>
      <w:r w:rsidRPr="000F17CD">
        <w:rPr>
          <w:color w:val="FF6600"/>
          <w:sz w:val="24"/>
          <w:szCs w:val="24"/>
          <w:lang w:val="ru-RU"/>
        </w:rPr>
        <w:t xml:space="preserve"> </w:t>
      </w:r>
      <w:proofErr w:type="spellStart"/>
      <w:r w:rsidRPr="000F17CD">
        <w:rPr>
          <w:i/>
          <w:sz w:val="24"/>
          <w:szCs w:val="24"/>
          <w:u w:val="single"/>
        </w:rPr>
        <w:t>Развивающи</w:t>
      </w:r>
      <w:proofErr w:type="spellEnd"/>
      <w:r w:rsidR="002E7562" w:rsidRPr="000F17CD">
        <w:rPr>
          <w:i/>
          <w:sz w:val="24"/>
          <w:szCs w:val="24"/>
          <w:u w:val="single"/>
          <w:lang w:val="ru-RU"/>
        </w:rPr>
        <w:t>е:</w:t>
      </w:r>
    </w:p>
    <w:p w:rsidR="004D4515" w:rsidRPr="000F17CD" w:rsidRDefault="00D61E0A" w:rsidP="006C328A">
      <w:pPr>
        <w:numPr>
          <w:ilvl w:val="0"/>
          <w:numId w:val="19"/>
        </w:numPr>
        <w:shd w:val="clear" w:color="auto" w:fill="FFFFFF"/>
        <w:tabs>
          <w:tab w:val="left" w:pos="264"/>
          <w:tab w:val="left" w:pos="1440"/>
        </w:tabs>
        <w:suppressAutoHyphens/>
        <w:autoSpaceDN/>
        <w:spacing w:line="20" w:lineRule="atLeast"/>
        <w:ind w:left="0" w:firstLine="0"/>
        <w:jc w:val="both"/>
        <w:rPr>
          <w:iCs/>
          <w:color w:val="000000"/>
          <w:sz w:val="24"/>
          <w:szCs w:val="24"/>
          <w:lang w:val="ru-RU"/>
        </w:rPr>
      </w:pPr>
      <w:proofErr w:type="gramStart"/>
      <w:r>
        <w:rPr>
          <w:iCs/>
          <w:color w:val="000000"/>
          <w:sz w:val="24"/>
          <w:szCs w:val="24"/>
          <w:lang w:val="ru-RU"/>
        </w:rPr>
        <w:t>развить</w:t>
      </w:r>
      <w:proofErr w:type="gramEnd"/>
      <w:r w:rsidR="004D4515" w:rsidRPr="000F17CD">
        <w:rPr>
          <w:iCs/>
          <w:color w:val="000000"/>
          <w:sz w:val="24"/>
          <w:szCs w:val="24"/>
          <w:lang w:val="ru-RU"/>
        </w:rPr>
        <w:t xml:space="preserve"> </w:t>
      </w:r>
      <w:r>
        <w:rPr>
          <w:color w:val="000000"/>
          <w:sz w:val="24"/>
          <w:szCs w:val="24"/>
          <w:lang w:val="ru-RU"/>
        </w:rPr>
        <w:t>первоначальные</w:t>
      </w:r>
      <w:r w:rsidR="004D4515" w:rsidRPr="000F17CD">
        <w:rPr>
          <w:color w:val="000000"/>
          <w:sz w:val="24"/>
          <w:szCs w:val="24"/>
          <w:lang w:val="ru-RU"/>
        </w:rPr>
        <w:t xml:space="preserve"> </w:t>
      </w:r>
      <w:r>
        <w:rPr>
          <w:iCs/>
          <w:color w:val="000000"/>
          <w:sz w:val="24"/>
          <w:szCs w:val="24"/>
          <w:lang w:val="ru-RU"/>
        </w:rPr>
        <w:t>способности</w:t>
      </w:r>
      <w:r w:rsidR="004D4515" w:rsidRPr="000F17CD">
        <w:rPr>
          <w:iCs/>
          <w:color w:val="000000"/>
          <w:sz w:val="24"/>
          <w:szCs w:val="24"/>
          <w:lang w:val="ru-RU"/>
        </w:rPr>
        <w:t xml:space="preserve"> </w:t>
      </w:r>
      <w:r w:rsidR="004D4515" w:rsidRPr="000F17CD">
        <w:rPr>
          <w:color w:val="000000"/>
          <w:sz w:val="24"/>
          <w:szCs w:val="24"/>
          <w:lang w:val="ru-RU"/>
        </w:rPr>
        <w:t>ориентироваться в информационных потоках окружающего мира и применять точную и понятную инструкцию при решении учебных задач и в повседневной жизни;</w:t>
      </w:r>
    </w:p>
    <w:p w:rsidR="004D4515" w:rsidRPr="00944AE1" w:rsidRDefault="00D61E0A" w:rsidP="006C328A">
      <w:pPr>
        <w:numPr>
          <w:ilvl w:val="0"/>
          <w:numId w:val="19"/>
        </w:numPr>
        <w:shd w:val="clear" w:color="auto" w:fill="FFFFFF"/>
        <w:tabs>
          <w:tab w:val="left" w:pos="264"/>
          <w:tab w:val="left" w:pos="1440"/>
        </w:tabs>
        <w:suppressAutoHyphens/>
        <w:autoSpaceDN/>
        <w:spacing w:line="20" w:lineRule="atLeast"/>
        <w:ind w:left="0" w:firstLine="0"/>
        <w:jc w:val="both"/>
        <w:rPr>
          <w:i/>
          <w:sz w:val="24"/>
          <w:szCs w:val="24"/>
          <w:u w:val="single"/>
          <w:lang w:val="ru-RU"/>
        </w:rPr>
      </w:pPr>
      <w:proofErr w:type="gramStart"/>
      <w:r>
        <w:rPr>
          <w:iCs/>
          <w:color w:val="000000"/>
          <w:sz w:val="24"/>
          <w:szCs w:val="24"/>
          <w:lang w:val="ru-RU"/>
        </w:rPr>
        <w:t>развить</w:t>
      </w:r>
      <w:proofErr w:type="gramEnd"/>
      <w:r>
        <w:rPr>
          <w:iCs/>
          <w:color w:val="000000"/>
          <w:sz w:val="24"/>
          <w:szCs w:val="24"/>
          <w:lang w:val="ru-RU"/>
        </w:rPr>
        <w:t xml:space="preserve"> навыки</w:t>
      </w:r>
      <w:r w:rsidR="004D4515" w:rsidRPr="000F17CD">
        <w:rPr>
          <w:iCs/>
          <w:color w:val="000000"/>
          <w:sz w:val="24"/>
          <w:szCs w:val="24"/>
          <w:lang w:val="ru-RU"/>
        </w:rPr>
        <w:t xml:space="preserve"> </w:t>
      </w:r>
      <w:r w:rsidR="004D4515" w:rsidRPr="000F17CD">
        <w:rPr>
          <w:color w:val="000000"/>
          <w:sz w:val="24"/>
          <w:szCs w:val="24"/>
          <w:lang w:val="ru-RU"/>
        </w:rPr>
        <w:t>использования современных компьютерных и информационных технологий для решен</w:t>
      </w:r>
      <w:r w:rsidR="00944AE1">
        <w:rPr>
          <w:color w:val="000000"/>
          <w:sz w:val="24"/>
          <w:szCs w:val="24"/>
          <w:lang w:val="ru-RU"/>
        </w:rPr>
        <w:t>ия учебных и практических задач</w:t>
      </w:r>
    </w:p>
    <w:p w:rsidR="00944AE1" w:rsidRPr="00944AE1" w:rsidRDefault="00944AE1" w:rsidP="00944AE1">
      <w:pPr>
        <w:pStyle w:val="a4"/>
        <w:numPr>
          <w:ilvl w:val="0"/>
          <w:numId w:val="18"/>
        </w:numPr>
        <w:shd w:val="clear" w:color="auto" w:fill="FFFFFF"/>
        <w:tabs>
          <w:tab w:val="left" w:pos="284"/>
          <w:tab w:val="left" w:pos="709"/>
        </w:tabs>
        <w:suppressAutoHyphens/>
        <w:autoSpaceDN/>
        <w:spacing w:before="0" w:line="20" w:lineRule="atLeast"/>
        <w:ind w:left="0" w:firstLine="0"/>
        <w:jc w:val="both"/>
        <w:rPr>
          <w:iCs/>
          <w:sz w:val="24"/>
          <w:szCs w:val="24"/>
          <w:lang w:val="ru-RU"/>
        </w:rPr>
      </w:pPr>
      <w:proofErr w:type="gramStart"/>
      <w:r>
        <w:rPr>
          <w:iCs/>
          <w:color w:val="000000"/>
          <w:sz w:val="24"/>
          <w:szCs w:val="24"/>
          <w:lang w:val="ru-RU"/>
        </w:rPr>
        <w:t>развить</w:t>
      </w:r>
      <w:proofErr w:type="gramEnd"/>
      <w:r>
        <w:rPr>
          <w:iCs/>
          <w:color w:val="000000"/>
          <w:sz w:val="24"/>
          <w:szCs w:val="24"/>
          <w:lang w:val="ru-RU"/>
        </w:rPr>
        <w:t xml:space="preserve"> качества такие как: </w:t>
      </w:r>
      <w:r>
        <w:rPr>
          <w:sz w:val="24"/>
          <w:szCs w:val="24"/>
          <w:lang w:val="ru-RU"/>
        </w:rPr>
        <w:t>внимания и памяти</w:t>
      </w:r>
    </w:p>
    <w:p w:rsidR="00944AE1" w:rsidRPr="00944AE1" w:rsidRDefault="00944AE1" w:rsidP="00944AE1">
      <w:pPr>
        <w:pStyle w:val="a4"/>
        <w:numPr>
          <w:ilvl w:val="0"/>
          <w:numId w:val="18"/>
        </w:numPr>
        <w:shd w:val="clear" w:color="auto" w:fill="FFFFFF"/>
        <w:tabs>
          <w:tab w:val="left" w:pos="284"/>
          <w:tab w:val="left" w:pos="709"/>
        </w:tabs>
        <w:suppressAutoHyphens/>
        <w:autoSpaceDN/>
        <w:spacing w:before="0" w:line="20" w:lineRule="atLeast"/>
        <w:ind w:left="0" w:firstLine="0"/>
        <w:jc w:val="both"/>
        <w:rPr>
          <w:iCs/>
          <w:sz w:val="24"/>
          <w:szCs w:val="24"/>
          <w:lang w:val="ru-RU"/>
        </w:rPr>
      </w:pPr>
      <w:proofErr w:type="gramStart"/>
      <w:r>
        <w:rPr>
          <w:iCs/>
          <w:color w:val="000000"/>
          <w:sz w:val="24"/>
          <w:szCs w:val="24"/>
          <w:lang w:val="ru-RU"/>
        </w:rPr>
        <w:t>развить</w:t>
      </w:r>
      <w:proofErr w:type="gramEnd"/>
      <w:r>
        <w:rPr>
          <w:sz w:val="24"/>
          <w:szCs w:val="24"/>
          <w:lang w:val="ru-RU"/>
        </w:rPr>
        <w:t xml:space="preserve"> навыки</w:t>
      </w:r>
      <w:r w:rsidRPr="00944AE1">
        <w:rPr>
          <w:sz w:val="24"/>
          <w:szCs w:val="24"/>
          <w:lang w:val="ru-RU"/>
        </w:rPr>
        <w:t xml:space="preserve"> самообучения, коммуникативных умений и элементов информационной </w:t>
      </w:r>
      <w:r w:rsidRPr="00944AE1">
        <w:rPr>
          <w:sz w:val="24"/>
          <w:szCs w:val="24"/>
          <w:lang w:val="ru-RU"/>
        </w:rPr>
        <w:lastRenderedPageBreak/>
        <w:t>культуры, умений    работать    с    информацией    (осуществлять    передачу,    хранение, преобразование и поиск);</w:t>
      </w:r>
    </w:p>
    <w:p w:rsidR="00944AE1" w:rsidRPr="00D61E0A" w:rsidRDefault="00944AE1" w:rsidP="00944AE1">
      <w:pPr>
        <w:shd w:val="clear" w:color="auto" w:fill="FFFFFF"/>
        <w:tabs>
          <w:tab w:val="left" w:pos="264"/>
          <w:tab w:val="left" w:pos="1440"/>
        </w:tabs>
        <w:suppressAutoHyphens/>
        <w:autoSpaceDN/>
        <w:spacing w:line="20" w:lineRule="atLeast"/>
        <w:jc w:val="both"/>
        <w:rPr>
          <w:i/>
          <w:sz w:val="24"/>
          <w:szCs w:val="24"/>
          <w:u w:val="single"/>
          <w:lang w:val="ru-RU"/>
        </w:rPr>
      </w:pPr>
    </w:p>
    <w:p w:rsidR="00D61E0A" w:rsidRPr="000F17CD" w:rsidRDefault="00D61E0A" w:rsidP="00D61E0A">
      <w:pPr>
        <w:shd w:val="clear" w:color="auto" w:fill="FFFFFF"/>
        <w:tabs>
          <w:tab w:val="left" w:pos="278"/>
          <w:tab w:val="left" w:pos="1440"/>
        </w:tabs>
        <w:spacing w:line="20" w:lineRule="atLeast"/>
        <w:jc w:val="both"/>
        <w:rPr>
          <w:iCs/>
          <w:sz w:val="24"/>
          <w:szCs w:val="24"/>
          <w:lang w:val="ru-RU"/>
        </w:rPr>
      </w:pPr>
      <w:proofErr w:type="spellStart"/>
      <w:r w:rsidRPr="000F17CD">
        <w:rPr>
          <w:i/>
          <w:sz w:val="24"/>
          <w:szCs w:val="24"/>
          <w:u w:val="single"/>
        </w:rPr>
        <w:t>Обучающи</w:t>
      </w:r>
      <w:proofErr w:type="spellEnd"/>
      <w:r w:rsidRPr="000F17CD">
        <w:rPr>
          <w:i/>
          <w:sz w:val="24"/>
          <w:szCs w:val="24"/>
          <w:u w:val="single"/>
          <w:lang w:val="ru-RU"/>
        </w:rPr>
        <w:t>е:</w:t>
      </w:r>
    </w:p>
    <w:p w:rsidR="00D61E0A" w:rsidRPr="000F17CD" w:rsidRDefault="00CB451C" w:rsidP="00D61E0A">
      <w:pPr>
        <w:pStyle w:val="a4"/>
        <w:numPr>
          <w:ilvl w:val="0"/>
          <w:numId w:val="18"/>
        </w:numPr>
        <w:shd w:val="clear" w:color="auto" w:fill="FFFFFF"/>
        <w:tabs>
          <w:tab w:val="left" w:pos="264"/>
          <w:tab w:val="left" w:pos="709"/>
        </w:tabs>
        <w:suppressAutoHyphens/>
        <w:autoSpaceDN/>
        <w:spacing w:before="0" w:line="20" w:lineRule="atLeast"/>
        <w:ind w:left="0" w:firstLine="0"/>
        <w:jc w:val="both"/>
        <w:rPr>
          <w:sz w:val="24"/>
          <w:szCs w:val="24"/>
          <w:lang w:val="ru-RU"/>
        </w:rPr>
      </w:pPr>
      <w:proofErr w:type="gramStart"/>
      <w:r>
        <w:rPr>
          <w:iCs/>
          <w:sz w:val="24"/>
          <w:szCs w:val="24"/>
          <w:lang w:val="ru-RU"/>
        </w:rPr>
        <w:t>сформировать</w:t>
      </w:r>
      <w:proofErr w:type="gramEnd"/>
      <w:r>
        <w:rPr>
          <w:iCs/>
          <w:sz w:val="24"/>
          <w:szCs w:val="24"/>
          <w:lang w:val="ru-RU"/>
        </w:rPr>
        <w:t xml:space="preserve"> </w:t>
      </w:r>
      <w:r w:rsidR="00D61E0A" w:rsidRPr="000F17CD">
        <w:rPr>
          <w:iCs/>
          <w:sz w:val="24"/>
          <w:szCs w:val="24"/>
          <w:lang w:val="ru-RU"/>
        </w:rPr>
        <w:t xml:space="preserve">умения </w:t>
      </w:r>
      <w:r w:rsidR="00D61E0A" w:rsidRPr="000F17CD">
        <w:rPr>
          <w:sz w:val="24"/>
          <w:szCs w:val="24"/>
          <w:lang w:val="ru-RU"/>
        </w:rPr>
        <w:t>представлять информацию различными способами (в виде чисел, текста, рисунка, таблицы, схемы), упорядочивать инфор</w:t>
      </w:r>
      <w:r w:rsidR="00D61E0A" w:rsidRPr="000F17CD">
        <w:rPr>
          <w:sz w:val="24"/>
          <w:szCs w:val="24"/>
          <w:lang w:val="ru-RU"/>
        </w:rPr>
        <w:softHyphen/>
        <w:t>мацию по алфавиту и числовым значениям (возрастанию и убыванию) строить простейшие логические выражения с использованием связок "и", "или", "не", "найдется", "для всех";</w:t>
      </w:r>
    </w:p>
    <w:p w:rsidR="00D61E0A" w:rsidRPr="000F17CD" w:rsidRDefault="00CB451C" w:rsidP="00D61E0A">
      <w:pPr>
        <w:pStyle w:val="a4"/>
        <w:numPr>
          <w:ilvl w:val="0"/>
          <w:numId w:val="18"/>
        </w:numPr>
        <w:shd w:val="clear" w:color="auto" w:fill="FFFFFF"/>
        <w:tabs>
          <w:tab w:val="left" w:pos="264"/>
          <w:tab w:val="left" w:pos="709"/>
        </w:tabs>
        <w:suppressAutoHyphens/>
        <w:autoSpaceDN/>
        <w:spacing w:before="0" w:line="20" w:lineRule="atLeast"/>
        <w:ind w:left="0" w:firstLine="0"/>
        <w:jc w:val="both"/>
        <w:rPr>
          <w:sz w:val="24"/>
          <w:szCs w:val="24"/>
          <w:lang w:val="ru-RU"/>
        </w:rPr>
      </w:pPr>
      <w:proofErr w:type="gramStart"/>
      <w:r>
        <w:rPr>
          <w:iCs/>
          <w:sz w:val="24"/>
          <w:szCs w:val="24"/>
          <w:lang w:val="ru-RU"/>
        </w:rPr>
        <w:t>сформировать</w:t>
      </w:r>
      <w:proofErr w:type="gramEnd"/>
      <w:r>
        <w:rPr>
          <w:iCs/>
          <w:sz w:val="24"/>
          <w:szCs w:val="24"/>
          <w:lang w:val="ru-RU"/>
        </w:rPr>
        <w:t xml:space="preserve"> понятия</w:t>
      </w:r>
      <w:r w:rsidR="00D61E0A" w:rsidRPr="000F17CD">
        <w:rPr>
          <w:iCs/>
          <w:sz w:val="24"/>
          <w:szCs w:val="24"/>
          <w:lang w:val="ru-RU"/>
        </w:rPr>
        <w:t xml:space="preserve"> </w:t>
      </w:r>
      <w:r w:rsidR="00D61E0A" w:rsidRPr="000F17CD">
        <w:rPr>
          <w:sz w:val="24"/>
          <w:szCs w:val="24"/>
          <w:lang w:val="ru-RU"/>
        </w:rPr>
        <w:t xml:space="preserve">"команда",  "исполнитель",   "алгоритм"   </w:t>
      </w:r>
      <w:r w:rsidR="00D61E0A" w:rsidRPr="000F17CD">
        <w:rPr>
          <w:iCs/>
          <w:sz w:val="24"/>
          <w:szCs w:val="24"/>
          <w:lang w:val="ru-RU"/>
        </w:rPr>
        <w:t xml:space="preserve">и умений </w:t>
      </w:r>
      <w:r w:rsidR="00D61E0A" w:rsidRPr="000F17CD">
        <w:rPr>
          <w:sz w:val="24"/>
          <w:szCs w:val="24"/>
          <w:lang w:val="ru-RU"/>
        </w:rPr>
        <w:t>составлять алгоритмы для учебных исполнителей;</w:t>
      </w:r>
    </w:p>
    <w:p w:rsidR="00D61E0A" w:rsidRPr="000F17CD" w:rsidRDefault="00CB451C" w:rsidP="00D61E0A">
      <w:pPr>
        <w:pStyle w:val="a4"/>
        <w:numPr>
          <w:ilvl w:val="0"/>
          <w:numId w:val="18"/>
        </w:numPr>
        <w:shd w:val="clear" w:color="auto" w:fill="FFFFFF"/>
        <w:tabs>
          <w:tab w:val="left" w:pos="284"/>
          <w:tab w:val="left" w:pos="709"/>
        </w:tabs>
        <w:suppressAutoHyphens/>
        <w:autoSpaceDN/>
        <w:spacing w:before="0" w:line="20" w:lineRule="atLeast"/>
        <w:ind w:left="0" w:firstLine="0"/>
        <w:jc w:val="both"/>
        <w:rPr>
          <w:iCs/>
          <w:color w:val="000000"/>
          <w:sz w:val="24"/>
          <w:szCs w:val="24"/>
          <w:lang w:val="ru-RU"/>
        </w:rPr>
      </w:pPr>
      <w:proofErr w:type="gramStart"/>
      <w:r>
        <w:rPr>
          <w:spacing w:val="-2"/>
          <w:sz w:val="24"/>
          <w:szCs w:val="24"/>
          <w:lang w:val="ru-RU"/>
        </w:rPr>
        <w:t>с</w:t>
      </w:r>
      <w:r>
        <w:rPr>
          <w:iCs/>
          <w:sz w:val="24"/>
          <w:szCs w:val="24"/>
          <w:lang w:val="ru-RU"/>
        </w:rPr>
        <w:t>формировать</w:t>
      </w:r>
      <w:proofErr w:type="gramEnd"/>
      <w:r>
        <w:rPr>
          <w:iCs/>
          <w:sz w:val="24"/>
          <w:szCs w:val="24"/>
          <w:lang w:val="ru-RU"/>
        </w:rPr>
        <w:t xml:space="preserve"> умения</w:t>
      </w:r>
      <w:r w:rsidR="00D61E0A" w:rsidRPr="000F17CD">
        <w:rPr>
          <w:iCs/>
          <w:sz w:val="24"/>
          <w:szCs w:val="24"/>
          <w:lang w:val="ru-RU"/>
        </w:rPr>
        <w:t xml:space="preserve">: </w:t>
      </w:r>
      <w:r w:rsidR="00D61E0A" w:rsidRPr="000F17CD">
        <w:rPr>
          <w:sz w:val="24"/>
          <w:szCs w:val="24"/>
          <w:lang w:val="ru-RU"/>
        </w:rPr>
        <w:t>логическ</w:t>
      </w:r>
      <w:r w:rsidR="00944AE1">
        <w:rPr>
          <w:sz w:val="24"/>
          <w:szCs w:val="24"/>
          <w:lang w:val="ru-RU"/>
        </w:rPr>
        <w:t>ого и алгоритмического мышления</w:t>
      </w:r>
    </w:p>
    <w:p w:rsidR="00D61E0A" w:rsidRPr="000F17CD" w:rsidRDefault="00D61E0A" w:rsidP="00D61E0A">
      <w:pPr>
        <w:shd w:val="clear" w:color="auto" w:fill="FFFFFF"/>
        <w:tabs>
          <w:tab w:val="left" w:pos="264"/>
          <w:tab w:val="left" w:pos="1440"/>
        </w:tabs>
        <w:suppressAutoHyphens/>
        <w:autoSpaceDN/>
        <w:spacing w:line="20" w:lineRule="atLeast"/>
        <w:jc w:val="both"/>
        <w:rPr>
          <w:i/>
          <w:sz w:val="24"/>
          <w:szCs w:val="24"/>
          <w:u w:val="single"/>
          <w:lang w:val="ru-RU"/>
        </w:rPr>
      </w:pPr>
    </w:p>
    <w:p w:rsidR="00D1685B" w:rsidRPr="000F17CD" w:rsidRDefault="00A83F12" w:rsidP="00885225">
      <w:pPr>
        <w:pStyle w:val="a4"/>
        <w:numPr>
          <w:ilvl w:val="1"/>
          <w:numId w:val="13"/>
        </w:numPr>
        <w:tabs>
          <w:tab w:val="left" w:pos="-142"/>
        </w:tabs>
        <w:spacing w:before="0"/>
        <w:ind w:left="57" w:firstLine="0"/>
        <w:jc w:val="center"/>
        <w:rPr>
          <w:b/>
          <w:sz w:val="24"/>
          <w:szCs w:val="24"/>
          <w:lang w:val="ru-RU"/>
        </w:rPr>
      </w:pPr>
      <w:r w:rsidRPr="000F17CD">
        <w:rPr>
          <w:b/>
          <w:sz w:val="24"/>
          <w:szCs w:val="24"/>
          <w:lang w:val="ru-RU"/>
        </w:rPr>
        <w:t xml:space="preserve">Содержание программы </w:t>
      </w:r>
    </w:p>
    <w:p w:rsidR="00F674B3" w:rsidRPr="000F17CD" w:rsidRDefault="00A83F12" w:rsidP="00885225">
      <w:pPr>
        <w:tabs>
          <w:tab w:val="left" w:pos="-142"/>
        </w:tabs>
        <w:ind w:left="57"/>
        <w:jc w:val="center"/>
        <w:rPr>
          <w:b/>
          <w:sz w:val="24"/>
          <w:szCs w:val="24"/>
          <w:lang w:val="ru-RU"/>
        </w:rPr>
      </w:pPr>
      <w:r w:rsidRPr="000F17CD">
        <w:rPr>
          <w:b/>
          <w:sz w:val="24"/>
          <w:szCs w:val="24"/>
          <w:lang w:val="ru-RU"/>
        </w:rPr>
        <w:t>Учебный план</w:t>
      </w:r>
      <w:r w:rsidR="00D1685B" w:rsidRPr="000F17CD">
        <w:rPr>
          <w:sz w:val="24"/>
          <w:szCs w:val="24"/>
          <w:u w:val="single"/>
          <w:lang w:val="ru-RU"/>
        </w:rPr>
        <w:t xml:space="preserve"> 1 </w:t>
      </w:r>
      <w:r w:rsidRPr="000F17CD">
        <w:rPr>
          <w:b/>
          <w:sz w:val="24"/>
          <w:szCs w:val="24"/>
          <w:lang w:val="ru-RU"/>
        </w:rPr>
        <w:t>года обучения</w:t>
      </w:r>
    </w:p>
    <w:tbl>
      <w:tblPr>
        <w:tblStyle w:val="a6"/>
        <w:tblW w:w="9464" w:type="dxa"/>
        <w:tblLayout w:type="fixed"/>
        <w:tblLook w:val="04A0" w:firstRow="1" w:lastRow="0" w:firstColumn="1" w:lastColumn="0" w:noHBand="0" w:noVBand="1"/>
      </w:tblPr>
      <w:tblGrid>
        <w:gridCol w:w="675"/>
        <w:gridCol w:w="3686"/>
        <w:gridCol w:w="850"/>
        <w:gridCol w:w="1134"/>
        <w:gridCol w:w="1276"/>
        <w:gridCol w:w="1843"/>
      </w:tblGrid>
      <w:tr w:rsidR="00E4705A" w:rsidRPr="000F17CD" w:rsidTr="003463AC">
        <w:trPr>
          <w:trHeight w:val="516"/>
        </w:trPr>
        <w:tc>
          <w:tcPr>
            <w:tcW w:w="675" w:type="dxa"/>
            <w:vMerge w:val="restart"/>
            <w:vAlign w:val="center"/>
          </w:tcPr>
          <w:p w:rsidR="00E4705A" w:rsidRPr="000F17CD" w:rsidRDefault="00E4705A" w:rsidP="00D1685B">
            <w:pPr>
              <w:pStyle w:val="a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0F17CD">
              <w:rPr>
                <w:b w:val="0"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3686" w:type="dxa"/>
            <w:vMerge w:val="restart"/>
            <w:vAlign w:val="center"/>
          </w:tcPr>
          <w:p w:rsidR="00E4705A" w:rsidRPr="000F17CD" w:rsidRDefault="00E4705A" w:rsidP="00D1685B">
            <w:pPr>
              <w:pStyle w:val="a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0F17CD">
              <w:rPr>
                <w:b w:val="0"/>
                <w:sz w:val="24"/>
                <w:szCs w:val="24"/>
                <w:lang w:val="ru-RU"/>
              </w:rPr>
              <w:t>Название раздела, темы</w:t>
            </w:r>
          </w:p>
        </w:tc>
        <w:tc>
          <w:tcPr>
            <w:tcW w:w="3260" w:type="dxa"/>
            <w:gridSpan w:val="3"/>
            <w:tcBorders>
              <w:bottom w:val="single" w:sz="4" w:space="0" w:color="auto"/>
            </w:tcBorders>
            <w:vAlign w:val="center"/>
          </w:tcPr>
          <w:p w:rsidR="00E4705A" w:rsidRPr="000F17CD" w:rsidRDefault="00E4705A" w:rsidP="00D1685B">
            <w:pPr>
              <w:pStyle w:val="a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0F17CD">
              <w:rPr>
                <w:b w:val="0"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1843" w:type="dxa"/>
            <w:vMerge w:val="restart"/>
            <w:vAlign w:val="center"/>
          </w:tcPr>
          <w:p w:rsidR="00E4705A" w:rsidRPr="000F17CD" w:rsidRDefault="00E4705A" w:rsidP="00D1685B">
            <w:pPr>
              <w:pStyle w:val="a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0F17CD">
              <w:rPr>
                <w:b w:val="0"/>
                <w:sz w:val="24"/>
                <w:szCs w:val="24"/>
                <w:lang w:val="ru-RU"/>
              </w:rPr>
              <w:t>Форма аттестации / контроля</w:t>
            </w:r>
          </w:p>
        </w:tc>
      </w:tr>
      <w:tr w:rsidR="003463AC" w:rsidRPr="000F17CD" w:rsidTr="003463AC">
        <w:trPr>
          <w:trHeight w:val="644"/>
        </w:trPr>
        <w:tc>
          <w:tcPr>
            <w:tcW w:w="675" w:type="dxa"/>
            <w:vMerge/>
            <w:vAlign w:val="center"/>
          </w:tcPr>
          <w:p w:rsidR="00E4705A" w:rsidRPr="000F17CD" w:rsidRDefault="00E4705A" w:rsidP="00D1685B">
            <w:pPr>
              <w:pStyle w:val="a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  <w:vMerge/>
            <w:vAlign w:val="center"/>
          </w:tcPr>
          <w:p w:rsidR="00E4705A" w:rsidRPr="000F17CD" w:rsidRDefault="00E4705A" w:rsidP="00D1685B">
            <w:pPr>
              <w:pStyle w:val="a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E4705A" w:rsidRPr="000F17CD" w:rsidRDefault="00E4705A" w:rsidP="00D1685B">
            <w:pPr>
              <w:pStyle w:val="a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0F17CD">
              <w:rPr>
                <w:b w:val="0"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E4705A" w:rsidRPr="000F17CD" w:rsidRDefault="00E4705A" w:rsidP="00D1685B">
            <w:pPr>
              <w:pStyle w:val="a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0F17CD">
              <w:rPr>
                <w:b w:val="0"/>
                <w:sz w:val="24"/>
                <w:szCs w:val="24"/>
                <w:lang w:val="ru-RU"/>
              </w:rPr>
              <w:t>Теория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E4705A" w:rsidRPr="000F17CD" w:rsidRDefault="00E4705A" w:rsidP="00D1685B">
            <w:pPr>
              <w:pStyle w:val="a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0F17CD">
              <w:rPr>
                <w:b w:val="0"/>
                <w:sz w:val="24"/>
                <w:szCs w:val="24"/>
                <w:lang w:val="ru-RU"/>
              </w:rPr>
              <w:t>Практика</w:t>
            </w:r>
          </w:p>
        </w:tc>
        <w:tc>
          <w:tcPr>
            <w:tcW w:w="1843" w:type="dxa"/>
            <w:vMerge/>
            <w:vAlign w:val="center"/>
          </w:tcPr>
          <w:p w:rsidR="00E4705A" w:rsidRPr="000F17CD" w:rsidRDefault="00E4705A" w:rsidP="00D1685B">
            <w:pPr>
              <w:pStyle w:val="a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E4705A" w:rsidRPr="000F17CD" w:rsidTr="006F0ADE">
        <w:tc>
          <w:tcPr>
            <w:tcW w:w="675" w:type="dxa"/>
          </w:tcPr>
          <w:p w:rsidR="00E4705A" w:rsidRPr="000F17CD" w:rsidRDefault="00E4705A" w:rsidP="00A83F12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</w:rPr>
            </w:pPr>
            <w:r w:rsidRPr="000F17CD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  <w:vAlign w:val="center"/>
          </w:tcPr>
          <w:p w:rsidR="00E4705A" w:rsidRPr="000F17CD" w:rsidRDefault="00E4705A" w:rsidP="00A83F12">
            <w:pPr>
              <w:suppressAutoHyphens/>
              <w:rPr>
                <w:sz w:val="24"/>
                <w:szCs w:val="24"/>
                <w:lang w:val="ru-RU" w:eastAsia="ar-SA"/>
              </w:rPr>
            </w:pPr>
            <w:proofErr w:type="spellStart"/>
            <w:r w:rsidRPr="000F17CD">
              <w:rPr>
                <w:sz w:val="24"/>
                <w:szCs w:val="24"/>
                <w:lang w:eastAsia="ar-SA"/>
              </w:rPr>
              <w:t>Вводное</w:t>
            </w:r>
            <w:proofErr w:type="spellEnd"/>
            <w:r w:rsidRPr="000F17CD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0F17CD">
              <w:rPr>
                <w:sz w:val="24"/>
                <w:szCs w:val="24"/>
                <w:lang w:eastAsia="ar-SA"/>
              </w:rPr>
              <w:t>занятие</w:t>
            </w:r>
            <w:proofErr w:type="spellEnd"/>
          </w:p>
        </w:tc>
        <w:tc>
          <w:tcPr>
            <w:tcW w:w="850" w:type="dxa"/>
            <w:vAlign w:val="center"/>
          </w:tcPr>
          <w:p w:rsidR="00E4705A" w:rsidRPr="000F17CD" w:rsidRDefault="00E4705A" w:rsidP="006F0ADE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</w:rPr>
            </w:pPr>
            <w:r w:rsidRPr="000F17CD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E4705A" w:rsidRPr="000F17CD" w:rsidRDefault="00E4705A" w:rsidP="006F0ADE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</w:rPr>
            </w:pPr>
            <w:r w:rsidRPr="000F17CD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E4705A" w:rsidRPr="000F17CD" w:rsidRDefault="00BE24E3" w:rsidP="006F0ADE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  <w:lang w:val="ru-RU"/>
              </w:rPr>
            </w:pPr>
            <w:r w:rsidRPr="000F17CD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</w:tcPr>
          <w:p w:rsidR="00E4705A" w:rsidRPr="000F17CD" w:rsidRDefault="00E4705A" w:rsidP="00A83F12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</w:rPr>
            </w:pPr>
            <w:proofErr w:type="spellStart"/>
            <w:r w:rsidRPr="000F17CD">
              <w:rPr>
                <w:sz w:val="24"/>
                <w:szCs w:val="24"/>
              </w:rPr>
              <w:t>Анкета</w:t>
            </w:r>
            <w:proofErr w:type="spellEnd"/>
          </w:p>
        </w:tc>
      </w:tr>
      <w:tr w:rsidR="00E4705A" w:rsidRPr="000F17CD" w:rsidTr="006F0ADE">
        <w:tc>
          <w:tcPr>
            <w:tcW w:w="675" w:type="dxa"/>
          </w:tcPr>
          <w:p w:rsidR="00E4705A" w:rsidRPr="000F17CD" w:rsidRDefault="00E4705A" w:rsidP="00A83F12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</w:rPr>
            </w:pPr>
            <w:r w:rsidRPr="000F17CD">
              <w:rPr>
                <w:sz w:val="24"/>
                <w:szCs w:val="24"/>
              </w:rPr>
              <w:t>2</w:t>
            </w:r>
          </w:p>
        </w:tc>
        <w:tc>
          <w:tcPr>
            <w:tcW w:w="3686" w:type="dxa"/>
            <w:vAlign w:val="center"/>
          </w:tcPr>
          <w:p w:rsidR="00E4705A" w:rsidRPr="000F17CD" w:rsidRDefault="00E4705A" w:rsidP="00A83F12">
            <w:pPr>
              <w:suppressAutoHyphens/>
              <w:rPr>
                <w:sz w:val="24"/>
                <w:szCs w:val="24"/>
                <w:lang w:val="ru-RU" w:eastAsia="ar-SA"/>
              </w:rPr>
            </w:pPr>
            <w:r w:rsidRPr="000F17CD">
              <w:rPr>
                <w:sz w:val="24"/>
                <w:szCs w:val="24"/>
                <w:lang w:val="ru-RU" w:eastAsia="ar-SA"/>
              </w:rPr>
              <w:t xml:space="preserve">Знакомство с интерфейсом </w:t>
            </w:r>
            <w:proofErr w:type="spellStart"/>
            <w:r w:rsidRPr="000F17CD">
              <w:rPr>
                <w:sz w:val="24"/>
                <w:szCs w:val="24"/>
                <w:lang w:eastAsia="ar-SA"/>
              </w:rPr>
              <w:t>MSPower</w:t>
            </w:r>
            <w:proofErr w:type="spellEnd"/>
            <w:r w:rsidRPr="000F17CD">
              <w:rPr>
                <w:sz w:val="24"/>
                <w:szCs w:val="24"/>
                <w:lang w:val="ru-RU" w:eastAsia="ar-SA"/>
              </w:rPr>
              <w:t xml:space="preserve"> </w:t>
            </w:r>
            <w:r w:rsidRPr="000F17CD">
              <w:rPr>
                <w:sz w:val="24"/>
                <w:szCs w:val="24"/>
                <w:lang w:eastAsia="ar-SA"/>
              </w:rPr>
              <w:t>Point</w:t>
            </w:r>
            <w:r w:rsidRPr="000F17CD">
              <w:rPr>
                <w:sz w:val="24"/>
                <w:szCs w:val="24"/>
                <w:lang w:val="ru-RU" w:eastAsia="ar-SA"/>
              </w:rPr>
              <w:t>. Заполнение слайдов</w:t>
            </w:r>
          </w:p>
        </w:tc>
        <w:tc>
          <w:tcPr>
            <w:tcW w:w="850" w:type="dxa"/>
            <w:vAlign w:val="center"/>
          </w:tcPr>
          <w:p w:rsidR="00E4705A" w:rsidRPr="000F17CD" w:rsidRDefault="003463AC" w:rsidP="006F0ADE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  <w:lang w:val="ru-RU"/>
              </w:rPr>
            </w:pPr>
            <w:r w:rsidRPr="000F17CD">
              <w:rPr>
                <w:sz w:val="24"/>
                <w:szCs w:val="24"/>
                <w:lang w:val="ru-RU"/>
              </w:rPr>
              <w:t>20</w:t>
            </w:r>
          </w:p>
        </w:tc>
        <w:tc>
          <w:tcPr>
            <w:tcW w:w="1134" w:type="dxa"/>
            <w:vAlign w:val="center"/>
          </w:tcPr>
          <w:p w:rsidR="00E4705A" w:rsidRPr="000F17CD" w:rsidRDefault="003463AC" w:rsidP="006F0ADE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  <w:lang w:val="ru-RU"/>
              </w:rPr>
            </w:pPr>
            <w:r w:rsidRPr="000F17CD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276" w:type="dxa"/>
            <w:vAlign w:val="center"/>
          </w:tcPr>
          <w:p w:rsidR="00E4705A" w:rsidRPr="000F17CD" w:rsidRDefault="003463AC" w:rsidP="006F0ADE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  <w:lang w:val="ru-RU"/>
              </w:rPr>
            </w:pPr>
            <w:r w:rsidRPr="000F17CD">
              <w:rPr>
                <w:sz w:val="24"/>
                <w:szCs w:val="24"/>
                <w:lang w:val="ru-RU"/>
              </w:rPr>
              <w:t>14</w:t>
            </w:r>
          </w:p>
        </w:tc>
        <w:tc>
          <w:tcPr>
            <w:tcW w:w="1843" w:type="dxa"/>
          </w:tcPr>
          <w:p w:rsidR="00E4705A" w:rsidRPr="000F17CD" w:rsidRDefault="00E4705A" w:rsidP="00A83F12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</w:rPr>
            </w:pPr>
            <w:proofErr w:type="spellStart"/>
            <w:r w:rsidRPr="000F17CD">
              <w:rPr>
                <w:sz w:val="24"/>
                <w:szCs w:val="24"/>
              </w:rPr>
              <w:t>Презентация</w:t>
            </w:r>
            <w:proofErr w:type="spellEnd"/>
          </w:p>
        </w:tc>
      </w:tr>
      <w:tr w:rsidR="00E4705A" w:rsidRPr="000F17CD" w:rsidTr="006F0ADE">
        <w:tc>
          <w:tcPr>
            <w:tcW w:w="675" w:type="dxa"/>
          </w:tcPr>
          <w:p w:rsidR="00E4705A" w:rsidRPr="000F17CD" w:rsidRDefault="00E4705A" w:rsidP="00A83F12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</w:rPr>
            </w:pPr>
            <w:r w:rsidRPr="000F17CD">
              <w:rPr>
                <w:sz w:val="24"/>
                <w:szCs w:val="24"/>
              </w:rPr>
              <w:t>3</w:t>
            </w:r>
          </w:p>
        </w:tc>
        <w:tc>
          <w:tcPr>
            <w:tcW w:w="3686" w:type="dxa"/>
            <w:vAlign w:val="center"/>
          </w:tcPr>
          <w:p w:rsidR="00E4705A" w:rsidRPr="000F17CD" w:rsidRDefault="00E4705A" w:rsidP="00A83F12">
            <w:pPr>
              <w:suppressAutoHyphens/>
              <w:rPr>
                <w:sz w:val="24"/>
                <w:szCs w:val="24"/>
                <w:lang w:val="ru-RU" w:eastAsia="ar-SA"/>
              </w:rPr>
            </w:pPr>
            <w:r w:rsidRPr="000F17CD">
              <w:rPr>
                <w:sz w:val="24"/>
                <w:szCs w:val="24"/>
                <w:lang w:val="ru-RU" w:eastAsia="ar-SA"/>
              </w:rPr>
              <w:t>Конструктор слайдов. Настройка эффектов анимации</w:t>
            </w:r>
          </w:p>
        </w:tc>
        <w:tc>
          <w:tcPr>
            <w:tcW w:w="850" w:type="dxa"/>
            <w:vAlign w:val="center"/>
          </w:tcPr>
          <w:p w:rsidR="00E4705A" w:rsidRPr="000F17CD" w:rsidRDefault="003463AC" w:rsidP="006F0ADE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  <w:lang w:val="ru-RU"/>
              </w:rPr>
            </w:pPr>
            <w:r w:rsidRPr="000F17CD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134" w:type="dxa"/>
            <w:vAlign w:val="center"/>
          </w:tcPr>
          <w:p w:rsidR="00E4705A" w:rsidRPr="000F17CD" w:rsidRDefault="003463AC" w:rsidP="006F0ADE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  <w:lang w:val="ru-RU"/>
              </w:rPr>
            </w:pPr>
            <w:r w:rsidRPr="000F17CD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vAlign w:val="center"/>
          </w:tcPr>
          <w:p w:rsidR="00E4705A" w:rsidRPr="000F17CD" w:rsidRDefault="003463AC" w:rsidP="006F0ADE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  <w:lang w:val="ru-RU"/>
              </w:rPr>
            </w:pPr>
            <w:r w:rsidRPr="000F17CD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843" w:type="dxa"/>
          </w:tcPr>
          <w:p w:rsidR="00E4705A" w:rsidRPr="000F17CD" w:rsidRDefault="00E4705A" w:rsidP="00A83F12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</w:rPr>
            </w:pPr>
            <w:proofErr w:type="spellStart"/>
            <w:r w:rsidRPr="000F17CD">
              <w:rPr>
                <w:sz w:val="24"/>
                <w:szCs w:val="24"/>
              </w:rPr>
              <w:t>Презентация</w:t>
            </w:r>
            <w:proofErr w:type="spellEnd"/>
          </w:p>
        </w:tc>
      </w:tr>
      <w:tr w:rsidR="00E4705A" w:rsidRPr="000F17CD" w:rsidTr="006F0ADE">
        <w:tc>
          <w:tcPr>
            <w:tcW w:w="675" w:type="dxa"/>
          </w:tcPr>
          <w:p w:rsidR="00E4705A" w:rsidRPr="000F17CD" w:rsidRDefault="00E4705A" w:rsidP="00A83F12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</w:rPr>
            </w:pPr>
            <w:r w:rsidRPr="000F17CD">
              <w:rPr>
                <w:sz w:val="24"/>
                <w:szCs w:val="24"/>
              </w:rPr>
              <w:t>4</w:t>
            </w:r>
          </w:p>
        </w:tc>
        <w:tc>
          <w:tcPr>
            <w:tcW w:w="3686" w:type="dxa"/>
            <w:vAlign w:val="center"/>
          </w:tcPr>
          <w:p w:rsidR="00E4705A" w:rsidRPr="000F17CD" w:rsidRDefault="00E4705A" w:rsidP="003463AC">
            <w:pPr>
              <w:suppressAutoHyphens/>
              <w:snapToGrid w:val="0"/>
              <w:rPr>
                <w:sz w:val="24"/>
                <w:szCs w:val="24"/>
                <w:lang w:val="ru-RU" w:eastAsia="ar-SA"/>
              </w:rPr>
            </w:pPr>
            <w:r w:rsidRPr="000F17CD">
              <w:rPr>
                <w:sz w:val="24"/>
                <w:szCs w:val="24"/>
                <w:lang w:val="ru-RU" w:eastAsia="ar-SA"/>
              </w:rPr>
              <w:t xml:space="preserve">Вставка рисунка, диаграммы, графика, звука, гиперссылки. </w:t>
            </w:r>
            <w:proofErr w:type="spellStart"/>
            <w:r w:rsidRPr="000F17CD">
              <w:rPr>
                <w:sz w:val="24"/>
                <w:szCs w:val="24"/>
                <w:lang w:eastAsia="ar-SA"/>
              </w:rPr>
              <w:t>Демонстрация</w:t>
            </w:r>
            <w:proofErr w:type="spellEnd"/>
            <w:r w:rsidR="003463AC" w:rsidRPr="000F17CD">
              <w:rPr>
                <w:sz w:val="24"/>
                <w:szCs w:val="24"/>
                <w:lang w:val="ru-RU" w:eastAsia="ar-SA"/>
              </w:rPr>
              <w:t xml:space="preserve"> </w:t>
            </w:r>
            <w:proofErr w:type="spellStart"/>
            <w:r w:rsidRPr="000F17CD">
              <w:rPr>
                <w:sz w:val="24"/>
                <w:szCs w:val="24"/>
                <w:lang w:eastAsia="ar-SA"/>
              </w:rPr>
              <w:t>презентации</w:t>
            </w:r>
            <w:proofErr w:type="spellEnd"/>
          </w:p>
        </w:tc>
        <w:tc>
          <w:tcPr>
            <w:tcW w:w="850" w:type="dxa"/>
            <w:vAlign w:val="center"/>
          </w:tcPr>
          <w:p w:rsidR="00E4705A" w:rsidRPr="000F17CD" w:rsidRDefault="00E4705A" w:rsidP="006F0ADE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</w:rPr>
            </w:pPr>
            <w:r w:rsidRPr="000F17CD">
              <w:rPr>
                <w:sz w:val="24"/>
                <w:szCs w:val="24"/>
              </w:rPr>
              <w:t>18</w:t>
            </w:r>
          </w:p>
        </w:tc>
        <w:tc>
          <w:tcPr>
            <w:tcW w:w="1134" w:type="dxa"/>
            <w:vAlign w:val="center"/>
          </w:tcPr>
          <w:p w:rsidR="00E4705A" w:rsidRPr="000F17CD" w:rsidRDefault="003463AC" w:rsidP="006F0ADE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  <w:lang w:val="ru-RU"/>
              </w:rPr>
            </w:pPr>
            <w:r w:rsidRPr="000F17CD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276" w:type="dxa"/>
            <w:vAlign w:val="center"/>
          </w:tcPr>
          <w:p w:rsidR="00E4705A" w:rsidRPr="000F17CD" w:rsidRDefault="003463AC" w:rsidP="006F0ADE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  <w:lang w:val="ru-RU"/>
              </w:rPr>
            </w:pPr>
            <w:r w:rsidRPr="000F17CD">
              <w:rPr>
                <w:sz w:val="24"/>
                <w:szCs w:val="24"/>
                <w:lang w:val="ru-RU"/>
              </w:rPr>
              <w:t>15</w:t>
            </w:r>
          </w:p>
        </w:tc>
        <w:tc>
          <w:tcPr>
            <w:tcW w:w="1843" w:type="dxa"/>
          </w:tcPr>
          <w:p w:rsidR="00E4705A" w:rsidRPr="000F17CD" w:rsidRDefault="00E4705A" w:rsidP="00A83F12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</w:rPr>
            </w:pPr>
            <w:proofErr w:type="spellStart"/>
            <w:r w:rsidRPr="000F17CD">
              <w:rPr>
                <w:sz w:val="24"/>
                <w:szCs w:val="24"/>
              </w:rPr>
              <w:t>Презентация</w:t>
            </w:r>
            <w:proofErr w:type="spellEnd"/>
          </w:p>
        </w:tc>
      </w:tr>
      <w:tr w:rsidR="00E4705A" w:rsidRPr="000F17CD" w:rsidTr="006F0ADE">
        <w:tc>
          <w:tcPr>
            <w:tcW w:w="675" w:type="dxa"/>
          </w:tcPr>
          <w:p w:rsidR="00E4705A" w:rsidRPr="000F17CD" w:rsidRDefault="00E4705A" w:rsidP="00A83F12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</w:rPr>
            </w:pPr>
            <w:r w:rsidRPr="000F17CD">
              <w:rPr>
                <w:sz w:val="24"/>
                <w:szCs w:val="24"/>
              </w:rPr>
              <w:t>5</w:t>
            </w:r>
          </w:p>
        </w:tc>
        <w:tc>
          <w:tcPr>
            <w:tcW w:w="3686" w:type="dxa"/>
            <w:vAlign w:val="center"/>
          </w:tcPr>
          <w:p w:rsidR="00E4705A" w:rsidRPr="000F17CD" w:rsidRDefault="00E4705A" w:rsidP="00A83F12">
            <w:pPr>
              <w:suppressAutoHyphens/>
              <w:rPr>
                <w:sz w:val="24"/>
                <w:szCs w:val="24"/>
                <w:lang w:val="ru-RU" w:eastAsia="ar-SA"/>
              </w:rPr>
            </w:pPr>
            <w:r w:rsidRPr="000F17CD">
              <w:rPr>
                <w:sz w:val="24"/>
                <w:szCs w:val="24"/>
                <w:lang w:val="ru-RU" w:eastAsia="ar-SA"/>
              </w:rPr>
              <w:t xml:space="preserve">Создание </w:t>
            </w:r>
            <w:proofErr w:type="spellStart"/>
            <w:r w:rsidRPr="000F17CD">
              <w:rPr>
                <w:sz w:val="24"/>
                <w:szCs w:val="24"/>
                <w:lang w:val="ru-RU" w:eastAsia="ar-SA"/>
              </w:rPr>
              <w:t>самопрезентации</w:t>
            </w:r>
            <w:proofErr w:type="spellEnd"/>
          </w:p>
          <w:p w:rsidR="00E4705A" w:rsidRPr="000F17CD" w:rsidRDefault="00E4705A" w:rsidP="00A83F12">
            <w:pPr>
              <w:suppressAutoHyphens/>
              <w:rPr>
                <w:sz w:val="24"/>
                <w:szCs w:val="24"/>
                <w:lang w:val="ru-RU" w:eastAsia="ar-SA"/>
              </w:rPr>
            </w:pPr>
            <w:r w:rsidRPr="000F17CD">
              <w:rPr>
                <w:sz w:val="24"/>
                <w:szCs w:val="24"/>
                <w:lang w:val="ru-RU" w:eastAsia="ar-SA"/>
              </w:rPr>
              <w:t>(</w:t>
            </w:r>
            <w:proofErr w:type="gramStart"/>
            <w:r w:rsidRPr="000F17CD">
              <w:rPr>
                <w:sz w:val="24"/>
                <w:szCs w:val="24"/>
                <w:lang w:val="ru-RU" w:eastAsia="ar-SA"/>
              </w:rPr>
              <w:t>презентации</w:t>
            </w:r>
            <w:proofErr w:type="gramEnd"/>
            <w:r w:rsidRPr="000F17CD">
              <w:rPr>
                <w:sz w:val="24"/>
                <w:szCs w:val="24"/>
                <w:lang w:val="ru-RU" w:eastAsia="ar-SA"/>
              </w:rPr>
              <w:t xml:space="preserve"> о самом себе)</w:t>
            </w:r>
          </w:p>
        </w:tc>
        <w:tc>
          <w:tcPr>
            <w:tcW w:w="850" w:type="dxa"/>
            <w:vAlign w:val="center"/>
          </w:tcPr>
          <w:p w:rsidR="00E4705A" w:rsidRPr="000F17CD" w:rsidRDefault="00BE24E3" w:rsidP="006F0ADE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  <w:lang w:val="ru-RU"/>
              </w:rPr>
            </w:pPr>
            <w:r w:rsidRPr="000F17CD"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1134" w:type="dxa"/>
            <w:vAlign w:val="center"/>
          </w:tcPr>
          <w:p w:rsidR="00E4705A" w:rsidRPr="000F17CD" w:rsidRDefault="00BE24E3" w:rsidP="006F0ADE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  <w:lang w:val="ru-RU"/>
              </w:rPr>
            </w:pPr>
            <w:r w:rsidRPr="000F17CD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vAlign w:val="center"/>
          </w:tcPr>
          <w:p w:rsidR="00E4705A" w:rsidRPr="000F17CD" w:rsidRDefault="00BE24E3" w:rsidP="006F0ADE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  <w:lang w:val="ru-RU"/>
              </w:rPr>
            </w:pPr>
            <w:r w:rsidRPr="000F17CD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1843" w:type="dxa"/>
          </w:tcPr>
          <w:p w:rsidR="00E4705A" w:rsidRPr="000F17CD" w:rsidRDefault="00E4705A" w:rsidP="00A83F12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  <w:lang w:val="ru-RU"/>
              </w:rPr>
            </w:pPr>
            <w:r w:rsidRPr="000F17CD">
              <w:rPr>
                <w:sz w:val="24"/>
                <w:szCs w:val="24"/>
                <w:lang w:val="ru-RU"/>
              </w:rPr>
              <w:t>Презентация</w:t>
            </w:r>
          </w:p>
        </w:tc>
      </w:tr>
      <w:tr w:rsidR="00E4705A" w:rsidRPr="000F17CD" w:rsidTr="006F0ADE">
        <w:tc>
          <w:tcPr>
            <w:tcW w:w="675" w:type="dxa"/>
          </w:tcPr>
          <w:p w:rsidR="00E4705A" w:rsidRPr="000F17CD" w:rsidRDefault="00E4705A" w:rsidP="00A83F12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  <w:lang w:val="ru-RU"/>
              </w:rPr>
            </w:pPr>
            <w:r w:rsidRPr="000F17CD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3686" w:type="dxa"/>
          </w:tcPr>
          <w:p w:rsidR="00E4705A" w:rsidRPr="000F17CD" w:rsidRDefault="00E4705A" w:rsidP="00A83F12">
            <w:pPr>
              <w:tabs>
                <w:tab w:val="left" w:pos="3420"/>
                <w:tab w:val="left" w:pos="4500"/>
                <w:tab w:val="left" w:pos="7200"/>
              </w:tabs>
              <w:rPr>
                <w:sz w:val="24"/>
                <w:szCs w:val="24"/>
                <w:lang w:val="ru-RU"/>
              </w:rPr>
            </w:pPr>
            <w:r w:rsidRPr="000F17CD">
              <w:rPr>
                <w:sz w:val="24"/>
                <w:szCs w:val="24"/>
                <w:lang w:val="ru-RU"/>
              </w:rPr>
              <w:t xml:space="preserve">Демонстрация </w:t>
            </w:r>
            <w:proofErr w:type="spellStart"/>
            <w:r w:rsidRPr="000F17CD">
              <w:rPr>
                <w:sz w:val="24"/>
                <w:szCs w:val="24"/>
                <w:lang w:val="ru-RU"/>
              </w:rPr>
              <w:t>самопрезентации</w:t>
            </w:r>
            <w:proofErr w:type="spellEnd"/>
          </w:p>
        </w:tc>
        <w:tc>
          <w:tcPr>
            <w:tcW w:w="850" w:type="dxa"/>
            <w:vAlign w:val="center"/>
          </w:tcPr>
          <w:p w:rsidR="00E4705A" w:rsidRPr="000F17CD" w:rsidRDefault="00BE24E3" w:rsidP="006F0ADE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  <w:lang w:val="ru-RU"/>
              </w:rPr>
            </w:pPr>
            <w:r w:rsidRPr="000F17CD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  <w:vAlign w:val="center"/>
          </w:tcPr>
          <w:p w:rsidR="00E4705A" w:rsidRPr="000F17CD" w:rsidRDefault="00BE24E3" w:rsidP="006F0ADE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  <w:lang w:val="ru-RU"/>
              </w:rPr>
            </w:pPr>
            <w:r w:rsidRPr="000F17CD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276" w:type="dxa"/>
            <w:vAlign w:val="center"/>
          </w:tcPr>
          <w:p w:rsidR="00E4705A" w:rsidRPr="000F17CD" w:rsidRDefault="00BE24E3" w:rsidP="006F0ADE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  <w:lang w:val="ru-RU"/>
              </w:rPr>
            </w:pPr>
            <w:r w:rsidRPr="000F17CD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</w:tcPr>
          <w:p w:rsidR="00E4705A" w:rsidRPr="000F17CD" w:rsidRDefault="00E4705A" w:rsidP="00A83F12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  <w:lang w:val="ru-RU"/>
              </w:rPr>
            </w:pPr>
            <w:r w:rsidRPr="000F17CD">
              <w:rPr>
                <w:sz w:val="24"/>
                <w:szCs w:val="24"/>
                <w:lang w:val="ru-RU"/>
              </w:rPr>
              <w:t>Опрос</w:t>
            </w:r>
          </w:p>
        </w:tc>
      </w:tr>
      <w:tr w:rsidR="00E4705A" w:rsidRPr="000F17CD" w:rsidTr="006F0ADE">
        <w:tc>
          <w:tcPr>
            <w:tcW w:w="675" w:type="dxa"/>
          </w:tcPr>
          <w:p w:rsidR="00E4705A" w:rsidRPr="000F17CD" w:rsidRDefault="00E4705A" w:rsidP="00A83F12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  <w:lang w:val="ru-RU"/>
              </w:rPr>
            </w:pPr>
            <w:r w:rsidRPr="000F17CD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3686" w:type="dxa"/>
          </w:tcPr>
          <w:p w:rsidR="00E4705A" w:rsidRPr="000F17CD" w:rsidRDefault="00E4705A" w:rsidP="00A83F12">
            <w:pPr>
              <w:tabs>
                <w:tab w:val="left" w:pos="3420"/>
                <w:tab w:val="left" w:pos="4500"/>
                <w:tab w:val="left" w:pos="7200"/>
              </w:tabs>
              <w:rPr>
                <w:sz w:val="24"/>
                <w:szCs w:val="24"/>
                <w:lang w:val="ru-RU"/>
              </w:rPr>
            </w:pPr>
            <w:r w:rsidRPr="000F17CD">
              <w:rPr>
                <w:sz w:val="24"/>
                <w:szCs w:val="24"/>
                <w:lang w:val="ru-RU"/>
              </w:rPr>
              <w:t>Теория создания слайд фильмов</w:t>
            </w:r>
          </w:p>
        </w:tc>
        <w:tc>
          <w:tcPr>
            <w:tcW w:w="850" w:type="dxa"/>
            <w:vAlign w:val="center"/>
          </w:tcPr>
          <w:p w:rsidR="00E4705A" w:rsidRPr="000F17CD" w:rsidRDefault="00BE24E3" w:rsidP="006F0ADE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  <w:lang w:val="ru-RU"/>
              </w:rPr>
            </w:pPr>
            <w:r w:rsidRPr="000F17CD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134" w:type="dxa"/>
            <w:vAlign w:val="center"/>
          </w:tcPr>
          <w:p w:rsidR="00E4705A" w:rsidRPr="000F17CD" w:rsidRDefault="00BE24E3" w:rsidP="006F0ADE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  <w:lang w:val="ru-RU"/>
              </w:rPr>
            </w:pPr>
            <w:r w:rsidRPr="000F17CD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276" w:type="dxa"/>
            <w:vAlign w:val="center"/>
          </w:tcPr>
          <w:p w:rsidR="00E4705A" w:rsidRPr="000F17CD" w:rsidRDefault="00E4705A" w:rsidP="006F0ADE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  <w:lang w:val="ru-RU"/>
              </w:rPr>
            </w:pPr>
            <w:r w:rsidRPr="000F17CD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</w:tcPr>
          <w:p w:rsidR="00E4705A" w:rsidRPr="000F17CD" w:rsidRDefault="00E4705A" w:rsidP="00A83F12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</w:rPr>
            </w:pPr>
            <w:proofErr w:type="spellStart"/>
            <w:r w:rsidRPr="000F17CD">
              <w:rPr>
                <w:sz w:val="24"/>
                <w:szCs w:val="24"/>
                <w:lang w:val="ru-RU"/>
              </w:rPr>
              <w:t>Тестирова</w:t>
            </w:r>
            <w:r w:rsidRPr="000F17CD">
              <w:rPr>
                <w:sz w:val="24"/>
                <w:szCs w:val="24"/>
              </w:rPr>
              <w:t>ние</w:t>
            </w:r>
            <w:proofErr w:type="spellEnd"/>
          </w:p>
        </w:tc>
      </w:tr>
      <w:tr w:rsidR="00E4705A" w:rsidRPr="000F17CD" w:rsidTr="006F0ADE">
        <w:tc>
          <w:tcPr>
            <w:tcW w:w="675" w:type="dxa"/>
          </w:tcPr>
          <w:p w:rsidR="00E4705A" w:rsidRPr="000F17CD" w:rsidRDefault="00E4705A" w:rsidP="00A83F12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</w:rPr>
            </w:pPr>
            <w:r w:rsidRPr="000F17CD">
              <w:rPr>
                <w:sz w:val="24"/>
                <w:szCs w:val="24"/>
              </w:rPr>
              <w:t>8</w:t>
            </w:r>
          </w:p>
        </w:tc>
        <w:tc>
          <w:tcPr>
            <w:tcW w:w="3686" w:type="dxa"/>
          </w:tcPr>
          <w:p w:rsidR="00E4705A" w:rsidRPr="000F17CD" w:rsidRDefault="00E4705A" w:rsidP="00A83F12">
            <w:pPr>
              <w:tabs>
                <w:tab w:val="left" w:pos="3420"/>
                <w:tab w:val="left" w:pos="4500"/>
                <w:tab w:val="left" w:pos="7200"/>
              </w:tabs>
              <w:rPr>
                <w:sz w:val="24"/>
                <w:szCs w:val="24"/>
                <w:lang w:val="ru-RU"/>
              </w:rPr>
            </w:pPr>
            <w:proofErr w:type="spellStart"/>
            <w:r w:rsidRPr="000F17CD">
              <w:rPr>
                <w:sz w:val="24"/>
                <w:szCs w:val="24"/>
              </w:rPr>
              <w:t>Создание</w:t>
            </w:r>
            <w:proofErr w:type="spellEnd"/>
            <w:r w:rsidRPr="000F17CD">
              <w:rPr>
                <w:sz w:val="24"/>
                <w:szCs w:val="24"/>
              </w:rPr>
              <w:t xml:space="preserve"> </w:t>
            </w:r>
            <w:proofErr w:type="spellStart"/>
            <w:r w:rsidRPr="000F17CD">
              <w:rPr>
                <w:sz w:val="24"/>
                <w:szCs w:val="24"/>
              </w:rPr>
              <w:t>слайд</w:t>
            </w:r>
            <w:proofErr w:type="spellEnd"/>
            <w:r w:rsidRPr="000F17CD">
              <w:rPr>
                <w:sz w:val="24"/>
                <w:szCs w:val="24"/>
              </w:rPr>
              <w:t xml:space="preserve"> </w:t>
            </w:r>
            <w:proofErr w:type="spellStart"/>
            <w:r w:rsidRPr="000F17CD">
              <w:rPr>
                <w:sz w:val="24"/>
                <w:szCs w:val="24"/>
              </w:rPr>
              <w:t>фильма</w:t>
            </w:r>
            <w:proofErr w:type="spellEnd"/>
            <w:r w:rsidRPr="000F17CD">
              <w:rPr>
                <w:sz w:val="24"/>
                <w:szCs w:val="24"/>
              </w:rPr>
              <w:t xml:space="preserve"> «</w:t>
            </w:r>
            <w:proofErr w:type="spellStart"/>
            <w:r w:rsidRPr="000F17CD">
              <w:rPr>
                <w:sz w:val="24"/>
                <w:szCs w:val="24"/>
              </w:rPr>
              <w:t>Мультфильм</w:t>
            </w:r>
            <w:proofErr w:type="spellEnd"/>
            <w:r w:rsidRPr="000F17CD">
              <w:rPr>
                <w:sz w:val="24"/>
                <w:szCs w:val="24"/>
              </w:rPr>
              <w:t>»</w:t>
            </w:r>
          </w:p>
        </w:tc>
        <w:tc>
          <w:tcPr>
            <w:tcW w:w="850" w:type="dxa"/>
            <w:vAlign w:val="center"/>
          </w:tcPr>
          <w:p w:rsidR="00E4705A" w:rsidRPr="000F17CD" w:rsidRDefault="00BE24E3" w:rsidP="006F0ADE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  <w:lang w:val="ru-RU"/>
              </w:rPr>
            </w:pPr>
            <w:r w:rsidRPr="000F17CD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134" w:type="dxa"/>
            <w:vAlign w:val="center"/>
          </w:tcPr>
          <w:p w:rsidR="00E4705A" w:rsidRPr="000F17CD" w:rsidRDefault="00E4705A" w:rsidP="006F0ADE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</w:rPr>
            </w:pPr>
            <w:r w:rsidRPr="000F17C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E4705A" w:rsidRPr="000F17CD" w:rsidRDefault="00BE24E3" w:rsidP="006F0ADE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  <w:lang w:val="ru-RU"/>
              </w:rPr>
            </w:pPr>
            <w:r w:rsidRPr="000F17CD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843" w:type="dxa"/>
          </w:tcPr>
          <w:p w:rsidR="00E4705A" w:rsidRPr="000F17CD" w:rsidRDefault="00E4705A" w:rsidP="00A83F12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</w:rPr>
            </w:pPr>
            <w:proofErr w:type="spellStart"/>
            <w:r w:rsidRPr="000F17CD">
              <w:rPr>
                <w:sz w:val="24"/>
                <w:szCs w:val="24"/>
              </w:rPr>
              <w:t>Видеофильм</w:t>
            </w:r>
            <w:proofErr w:type="spellEnd"/>
          </w:p>
        </w:tc>
      </w:tr>
      <w:tr w:rsidR="00E4705A" w:rsidRPr="000F17CD" w:rsidTr="006F0ADE">
        <w:tc>
          <w:tcPr>
            <w:tcW w:w="675" w:type="dxa"/>
          </w:tcPr>
          <w:p w:rsidR="00E4705A" w:rsidRPr="000F17CD" w:rsidRDefault="00E4705A" w:rsidP="00A83F12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</w:rPr>
            </w:pPr>
            <w:r w:rsidRPr="000F17CD">
              <w:rPr>
                <w:sz w:val="24"/>
                <w:szCs w:val="24"/>
              </w:rPr>
              <w:t>9</w:t>
            </w:r>
          </w:p>
        </w:tc>
        <w:tc>
          <w:tcPr>
            <w:tcW w:w="3686" w:type="dxa"/>
          </w:tcPr>
          <w:p w:rsidR="00E4705A" w:rsidRPr="000F17CD" w:rsidRDefault="00E4705A" w:rsidP="00A83F12">
            <w:pPr>
              <w:tabs>
                <w:tab w:val="left" w:pos="3420"/>
                <w:tab w:val="left" w:pos="4500"/>
                <w:tab w:val="left" w:pos="7200"/>
              </w:tabs>
              <w:rPr>
                <w:sz w:val="24"/>
                <w:szCs w:val="24"/>
                <w:lang w:val="ru-RU"/>
              </w:rPr>
            </w:pPr>
            <w:proofErr w:type="spellStart"/>
            <w:r w:rsidRPr="000F17CD">
              <w:rPr>
                <w:sz w:val="24"/>
                <w:szCs w:val="24"/>
              </w:rPr>
              <w:t>Конкурс</w:t>
            </w:r>
            <w:proofErr w:type="spellEnd"/>
            <w:r w:rsidRPr="000F17CD">
              <w:rPr>
                <w:sz w:val="24"/>
                <w:szCs w:val="24"/>
              </w:rPr>
              <w:t xml:space="preserve"> </w:t>
            </w:r>
            <w:proofErr w:type="spellStart"/>
            <w:r w:rsidRPr="000F17CD">
              <w:rPr>
                <w:sz w:val="24"/>
                <w:szCs w:val="24"/>
              </w:rPr>
              <w:t>слайд</w:t>
            </w:r>
            <w:proofErr w:type="spellEnd"/>
            <w:r w:rsidRPr="000F17CD">
              <w:rPr>
                <w:sz w:val="24"/>
                <w:szCs w:val="24"/>
              </w:rPr>
              <w:t xml:space="preserve"> </w:t>
            </w:r>
            <w:proofErr w:type="spellStart"/>
            <w:r w:rsidRPr="000F17CD">
              <w:rPr>
                <w:sz w:val="24"/>
                <w:szCs w:val="24"/>
              </w:rPr>
              <w:t>фильмов</w:t>
            </w:r>
            <w:proofErr w:type="spellEnd"/>
          </w:p>
        </w:tc>
        <w:tc>
          <w:tcPr>
            <w:tcW w:w="850" w:type="dxa"/>
            <w:vAlign w:val="center"/>
          </w:tcPr>
          <w:p w:rsidR="00E4705A" w:rsidRPr="000F17CD" w:rsidRDefault="00BE24E3" w:rsidP="006F0ADE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  <w:lang w:val="ru-RU"/>
              </w:rPr>
            </w:pPr>
            <w:r w:rsidRPr="000F17CD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134" w:type="dxa"/>
            <w:vAlign w:val="center"/>
          </w:tcPr>
          <w:p w:rsidR="00E4705A" w:rsidRPr="000F17CD" w:rsidRDefault="00BE24E3" w:rsidP="006F0ADE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  <w:lang w:val="ru-RU"/>
              </w:rPr>
            </w:pPr>
            <w:r w:rsidRPr="000F17CD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276" w:type="dxa"/>
            <w:vAlign w:val="center"/>
          </w:tcPr>
          <w:p w:rsidR="00E4705A" w:rsidRPr="000F17CD" w:rsidRDefault="00BE24E3" w:rsidP="006F0ADE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  <w:lang w:val="ru-RU"/>
              </w:rPr>
            </w:pPr>
            <w:r w:rsidRPr="000F17CD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843" w:type="dxa"/>
          </w:tcPr>
          <w:p w:rsidR="00E4705A" w:rsidRPr="000F17CD" w:rsidRDefault="00E4705A" w:rsidP="00A83F12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</w:rPr>
            </w:pPr>
            <w:proofErr w:type="spellStart"/>
            <w:r w:rsidRPr="000F17CD">
              <w:rPr>
                <w:sz w:val="24"/>
                <w:szCs w:val="24"/>
              </w:rPr>
              <w:t>Презентация</w:t>
            </w:r>
            <w:proofErr w:type="spellEnd"/>
          </w:p>
        </w:tc>
      </w:tr>
      <w:tr w:rsidR="00E4705A" w:rsidRPr="000F17CD" w:rsidTr="006F0ADE">
        <w:tc>
          <w:tcPr>
            <w:tcW w:w="675" w:type="dxa"/>
          </w:tcPr>
          <w:p w:rsidR="00E4705A" w:rsidRPr="000F17CD" w:rsidRDefault="00E4705A" w:rsidP="00A83F12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</w:rPr>
            </w:pPr>
            <w:r w:rsidRPr="000F17CD">
              <w:rPr>
                <w:sz w:val="24"/>
                <w:szCs w:val="24"/>
              </w:rPr>
              <w:t>10</w:t>
            </w:r>
          </w:p>
        </w:tc>
        <w:tc>
          <w:tcPr>
            <w:tcW w:w="3686" w:type="dxa"/>
          </w:tcPr>
          <w:p w:rsidR="00E4705A" w:rsidRPr="000F17CD" w:rsidRDefault="00E4705A" w:rsidP="00A83F12">
            <w:pPr>
              <w:tabs>
                <w:tab w:val="left" w:pos="3420"/>
                <w:tab w:val="left" w:pos="4500"/>
                <w:tab w:val="left" w:pos="7200"/>
              </w:tabs>
              <w:rPr>
                <w:sz w:val="24"/>
                <w:szCs w:val="24"/>
                <w:lang w:val="ru-RU"/>
              </w:rPr>
            </w:pPr>
            <w:proofErr w:type="spellStart"/>
            <w:r w:rsidRPr="000F17CD">
              <w:rPr>
                <w:sz w:val="24"/>
                <w:szCs w:val="24"/>
              </w:rPr>
              <w:t>Заключительное</w:t>
            </w:r>
            <w:proofErr w:type="spellEnd"/>
            <w:r w:rsidRPr="000F17CD">
              <w:rPr>
                <w:sz w:val="24"/>
                <w:szCs w:val="24"/>
              </w:rPr>
              <w:t xml:space="preserve"> </w:t>
            </w:r>
            <w:proofErr w:type="spellStart"/>
            <w:r w:rsidRPr="000F17CD">
              <w:rPr>
                <w:sz w:val="24"/>
                <w:szCs w:val="24"/>
              </w:rPr>
              <w:t>занятие</w:t>
            </w:r>
            <w:proofErr w:type="spellEnd"/>
          </w:p>
        </w:tc>
        <w:tc>
          <w:tcPr>
            <w:tcW w:w="850" w:type="dxa"/>
            <w:vAlign w:val="center"/>
          </w:tcPr>
          <w:p w:rsidR="00E4705A" w:rsidRPr="000F17CD" w:rsidRDefault="00E4705A" w:rsidP="006F0ADE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</w:rPr>
            </w:pPr>
            <w:r w:rsidRPr="000F17CD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E4705A" w:rsidRPr="000F17CD" w:rsidRDefault="00E4705A" w:rsidP="006F0ADE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</w:rPr>
            </w:pPr>
            <w:r w:rsidRPr="000F17CD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E4705A" w:rsidRPr="000F17CD" w:rsidRDefault="00BE24E3" w:rsidP="006F0ADE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  <w:lang w:val="ru-RU"/>
              </w:rPr>
            </w:pPr>
            <w:r w:rsidRPr="000F17CD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</w:tcPr>
          <w:p w:rsidR="00E4705A" w:rsidRPr="000F17CD" w:rsidRDefault="00E4705A" w:rsidP="00A83F12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</w:rPr>
            </w:pPr>
            <w:proofErr w:type="spellStart"/>
            <w:r w:rsidRPr="000F17CD">
              <w:rPr>
                <w:sz w:val="24"/>
                <w:szCs w:val="24"/>
              </w:rPr>
              <w:t>Анкета</w:t>
            </w:r>
            <w:proofErr w:type="spellEnd"/>
          </w:p>
        </w:tc>
      </w:tr>
      <w:tr w:rsidR="00E4705A" w:rsidRPr="000F17CD" w:rsidTr="006F0ADE">
        <w:tc>
          <w:tcPr>
            <w:tcW w:w="675" w:type="dxa"/>
          </w:tcPr>
          <w:p w:rsidR="00E4705A" w:rsidRPr="000F17CD" w:rsidRDefault="00E4705A" w:rsidP="00A83F12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E4705A" w:rsidRPr="000F17CD" w:rsidRDefault="00E4705A" w:rsidP="00E4705A">
            <w:pPr>
              <w:tabs>
                <w:tab w:val="left" w:pos="3420"/>
                <w:tab w:val="left" w:pos="4500"/>
                <w:tab w:val="left" w:pos="7200"/>
              </w:tabs>
              <w:jc w:val="right"/>
              <w:rPr>
                <w:b/>
                <w:sz w:val="24"/>
                <w:szCs w:val="24"/>
              </w:rPr>
            </w:pPr>
            <w:proofErr w:type="spellStart"/>
            <w:r w:rsidRPr="000F17CD">
              <w:rPr>
                <w:b/>
                <w:sz w:val="24"/>
                <w:szCs w:val="24"/>
              </w:rPr>
              <w:t>Итого</w:t>
            </w:r>
            <w:proofErr w:type="spellEnd"/>
            <w:r w:rsidRPr="000F17CD">
              <w:rPr>
                <w:b/>
                <w:sz w:val="24"/>
                <w:szCs w:val="24"/>
              </w:rPr>
              <w:t xml:space="preserve">: </w:t>
            </w:r>
          </w:p>
        </w:tc>
        <w:tc>
          <w:tcPr>
            <w:tcW w:w="850" w:type="dxa"/>
            <w:vAlign w:val="center"/>
          </w:tcPr>
          <w:p w:rsidR="00E4705A" w:rsidRPr="000F17CD" w:rsidRDefault="00BE24E3" w:rsidP="006F0ADE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b/>
                <w:sz w:val="24"/>
                <w:szCs w:val="24"/>
                <w:lang w:val="ru-RU"/>
              </w:rPr>
            </w:pPr>
            <w:r w:rsidRPr="000F17CD">
              <w:rPr>
                <w:b/>
                <w:sz w:val="24"/>
                <w:szCs w:val="24"/>
                <w:lang w:val="ru-RU"/>
              </w:rPr>
              <w:t>72</w:t>
            </w:r>
          </w:p>
        </w:tc>
        <w:tc>
          <w:tcPr>
            <w:tcW w:w="1134" w:type="dxa"/>
            <w:vAlign w:val="center"/>
          </w:tcPr>
          <w:p w:rsidR="00E4705A" w:rsidRPr="000F17CD" w:rsidRDefault="00BE24E3" w:rsidP="006F0ADE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b/>
                <w:sz w:val="24"/>
                <w:szCs w:val="24"/>
                <w:lang w:val="ru-RU"/>
              </w:rPr>
            </w:pPr>
            <w:r w:rsidRPr="000F17CD">
              <w:rPr>
                <w:b/>
                <w:sz w:val="24"/>
                <w:szCs w:val="24"/>
                <w:lang w:val="ru-RU"/>
              </w:rPr>
              <w:t>18</w:t>
            </w:r>
          </w:p>
        </w:tc>
        <w:tc>
          <w:tcPr>
            <w:tcW w:w="1276" w:type="dxa"/>
            <w:vAlign w:val="center"/>
          </w:tcPr>
          <w:p w:rsidR="00E4705A" w:rsidRPr="000F17CD" w:rsidRDefault="00BE24E3" w:rsidP="006F0ADE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b/>
                <w:sz w:val="24"/>
                <w:szCs w:val="24"/>
                <w:lang w:val="ru-RU"/>
              </w:rPr>
            </w:pPr>
            <w:r w:rsidRPr="000F17CD">
              <w:rPr>
                <w:b/>
                <w:sz w:val="24"/>
                <w:szCs w:val="24"/>
                <w:lang w:val="ru-RU"/>
              </w:rPr>
              <w:t>54</w:t>
            </w:r>
          </w:p>
        </w:tc>
        <w:tc>
          <w:tcPr>
            <w:tcW w:w="1843" w:type="dxa"/>
          </w:tcPr>
          <w:p w:rsidR="00E4705A" w:rsidRPr="000F17CD" w:rsidRDefault="00E4705A" w:rsidP="00A83F12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F674B3" w:rsidRPr="000F17CD" w:rsidRDefault="00F674B3" w:rsidP="00611B06">
      <w:pPr>
        <w:pStyle w:val="a3"/>
        <w:spacing w:line="20" w:lineRule="atLeast"/>
        <w:jc w:val="both"/>
        <w:rPr>
          <w:sz w:val="24"/>
          <w:szCs w:val="24"/>
          <w:lang w:val="ru-RU"/>
        </w:rPr>
      </w:pPr>
    </w:p>
    <w:p w:rsidR="00F674B3" w:rsidRPr="000F17CD" w:rsidRDefault="006F0ADE" w:rsidP="00611B06">
      <w:pPr>
        <w:pStyle w:val="a3"/>
        <w:tabs>
          <w:tab w:val="left" w:pos="6142"/>
        </w:tabs>
        <w:spacing w:line="20" w:lineRule="atLeast"/>
        <w:jc w:val="center"/>
        <w:rPr>
          <w:sz w:val="24"/>
          <w:szCs w:val="24"/>
          <w:lang w:val="ru-RU"/>
        </w:rPr>
      </w:pPr>
      <w:r w:rsidRPr="000F17CD">
        <w:rPr>
          <w:sz w:val="24"/>
          <w:szCs w:val="24"/>
          <w:lang w:val="ru-RU"/>
        </w:rPr>
        <w:t xml:space="preserve">Содержание учебного плана 1 </w:t>
      </w:r>
      <w:r w:rsidR="00A83F12" w:rsidRPr="000F17CD">
        <w:rPr>
          <w:sz w:val="24"/>
          <w:szCs w:val="24"/>
          <w:lang w:val="ru-RU"/>
        </w:rPr>
        <w:t>года обучения</w:t>
      </w:r>
    </w:p>
    <w:p w:rsidR="006F0ADE" w:rsidRPr="00885225" w:rsidRDefault="006F0ADE" w:rsidP="00611B06">
      <w:pPr>
        <w:tabs>
          <w:tab w:val="left" w:pos="3420"/>
          <w:tab w:val="left" w:pos="4500"/>
          <w:tab w:val="left" w:pos="7200"/>
        </w:tabs>
        <w:spacing w:line="20" w:lineRule="atLeast"/>
        <w:jc w:val="both"/>
        <w:rPr>
          <w:sz w:val="24"/>
          <w:szCs w:val="24"/>
          <w:lang w:val="ru-RU"/>
        </w:rPr>
      </w:pPr>
      <w:r w:rsidRPr="00885225">
        <w:rPr>
          <w:b/>
          <w:sz w:val="24"/>
          <w:szCs w:val="24"/>
          <w:lang w:val="ru-RU"/>
        </w:rPr>
        <w:t>1.Вводное занятие</w:t>
      </w:r>
      <w:r w:rsidRPr="00885225">
        <w:rPr>
          <w:sz w:val="24"/>
          <w:szCs w:val="24"/>
          <w:lang w:val="ru-RU"/>
        </w:rPr>
        <w:t>.</w:t>
      </w:r>
    </w:p>
    <w:p w:rsidR="006F0ADE" w:rsidRPr="000F17CD" w:rsidRDefault="006F0ADE" w:rsidP="00611B06">
      <w:pPr>
        <w:tabs>
          <w:tab w:val="left" w:pos="3420"/>
          <w:tab w:val="left" w:pos="4500"/>
          <w:tab w:val="left" w:pos="7200"/>
        </w:tabs>
        <w:spacing w:line="20" w:lineRule="atLeast"/>
        <w:jc w:val="both"/>
        <w:rPr>
          <w:sz w:val="24"/>
          <w:szCs w:val="24"/>
          <w:lang w:val="ru-RU"/>
        </w:rPr>
      </w:pPr>
      <w:r w:rsidRPr="000F17CD">
        <w:rPr>
          <w:i/>
          <w:sz w:val="24"/>
          <w:szCs w:val="24"/>
          <w:lang w:val="ru-RU"/>
        </w:rPr>
        <w:t>Теоретическая часть</w:t>
      </w:r>
      <w:r w:rsidR="00885225">
        <w:rPr>
          <w:sz w:val="24"/>
          <w:szCs w:val="24"/>
          <w:lang w:val="ru-RU"/>
        </w:rPr>
        <w:t xml:space="preserve">. Необходимость </w:t>
      </w:r>
      <w:r w:rsidRPr="000F17CD">
        <w:rPr>
          <w:sz w:val="24"/>
          <w:szCs w:val="24"/>
          <w:lang w:val="ru-RU"/>
        </w:rPr>
        <w:t xml:space="preserve">умение в современном мире создавать презентацию. </w:t>
      </w:r>
      <w:proofErr w:type="spellStart"/>
      <w:r w:rsidRPr="000F17CD">
        <w:rPr>
          <w:sz w:val="24"/>
          <w:szCs w:val="24"/>
          <w:lang w:val="ru-RU"/>
        </w:rPr>
        <w:t>Самопрезентация</w:t>
      </w:r>
      <w:proofErr w:type="spellEnd"/>
      <w:r w:rsidRPr="000F17CD">
        <w:rPr>
          <w:sz w:val="24"/>
          <w:szCs w:val="24"/>
          <w:lang w:val="ru-RU"/>
        </w:rPr>
        <w:t>, как один из этапов множества конкурсов.</w:t>
      </w:r>
    </w:p>
    <w:p w:rsidR="006F0ADE" w:rsidRPr="000F17CD" w:rsidRDefault="006F0ADE" w:rsidP="00611B06">
      <w:pPr>
        <w:tabs>
          <w:tab w:val="left" w:pos="3420"/>
          <w:tab w:val="left" w:pos="4500"/>
          <w:tab w:val="left" w:pos="7200"/>
        </w:tabs>
        <w:spacing w:line="20" w:lineRule="atLeast"/>
        <w:jc w:val="both"/>
        <w:rPr>
          <w:sz w:val="24"/>
          <w:szCs w:val="24"/>
          <w:lang w:val="ru-RU"/>
        </w:rPr>
      </w:pPr>
      <w:r w:rsidRPr="000F17CD">
        <w:rPr>
          <w:i/>
          <w:sz w:val="24"/>
          <w:szCs w:val="24"/>
          <w:lang w:val="ru-RU"/>
        </w:rPr>
        <w:t>Практическая часть.</w:t>
      </w:r>
      <w:r w:rsidR="006C328A" w:rsidRPr="000F17CD">
        <w:rPr>
          <w:sz w:val="24"/>
          <w:szCs w:val="24"/>
          <w:lang w:val="ru-RU"/>
        </w:rPr>
        <w:t xml:space="preserve"> Просмотр</w:t>
      </w:r>
      <w:r w:rsidRPr="000F17CD">
        <w:rPr>
          <w:sz w:val="24"/>
          <w:szCs w:val="24"/>
          <w:lang w:val="ru-RU"/>
        </w:rPr>
        <w:t xml:space="preserve"> </w:t>
      </w:r>
      <w:proofErr w:type="spellStart"/>
      <w:r w:rsidRPr="000F17CD">
        <w:rPr>
          <w:sz w:val="24"/>
          <w:szCs w:val="24"/>
          <w:lang w:val="ru-RU"/>
        </w:rPr>
        <w:t>самопрезентаций</w:t>
      </w:r>
      <w:proofErr w:type="spellEnd"/>
      <w:r w:rsidRPr="000F17CD">
        <w:rPr>
          <w:sz w:val="24"/>
          <w:szCs w:val="24"/>
          <w:lang w:val="ru-RU"/>
        </w:rPr>
        <w:t xml:space="preserve"> учащихся- победителей конкурсов «Ученик года», «Золушка»; </w:t>
      </w:r>
      <w:proofErr w:type="spellStart"/>
      <w:r w:rsidRPr="000F17CD">
        <w:rPr>
          <w:sz w:val="24"/>
          <w:szCs w:val="24"/>
          <w:lang w:val="ru-RU"/>
        </w:rPr>
        <w:t>самопрезентаций</w:t>
      </w:r>
      <w:proofErr w:type="spellEnd"/>
      <w:r w:rsidRPr="000F17CD">
        <w:rPr>
          <w:sz w:val="24"/>
          <w:szCs w:val="24"/>
          <w:lang w:val="ru-RU"/>
        </w:rPr>
        <w:t xml:space="preserve"> учителей- победителей конкурса «Учитель года», «Самый классный </w:t>
      </w:r>
      <w:proofErr w:type="spellStart"/>
      <w:r w:rsidRPr="000F17CD">
        <w:rPr>
          <w:sz w:val="24"/>
          <w:szCs w:val="24"/>
          <w:lang w:val="ru-RU"/>
        </w:rPr>
        <w:t>классный</w:t>
      </w:r>
      <w:proofErr w:type="spellEnd"/>
      <w:r w:rsidRPr="000F17CD">
        <w:rPr>
          <w:sz w:val="24"/>
          <w:szCs w:val="24"/>
          <w:lang w:val="ru-RU"/>
        </w:rPr>
        <w:t>».</w:t>
      </w:r>
    </w:p>
    <w:p w:rsidR="006F0ADE" w:rsidRPr="000F17CD" w:rsidRDefault="006F0ADE" w:rsidP="00611B06">
      <w:pPr>
        <w:tabs>
          <w:tab w:val="left" w:pos="3420"/>
          <w:tab w:val="left" w:pos="4500"/>
          <w:tab w:val="left" w:pos="7200"/>
        </w:tabs>
        <w:spacing w:line="20" w:lineRule="atLeast"/>
        <w:jc w:val="both"/>
        <w:rPr>
          <w:b/>
          <w:sz w:val="24"/>
          <w:szCs w:val="24"/>
          <w:lang w:val="ru-RU"/>
        </w:rPr>
      </w:pPr>
      <w:r w:rsidRPr="000F17CD">
        <w:rPr>
          <w:b/>
          <w:sz w:val="24"/>
          <w:szCs w:val="24"/>
          <w:lang w:val="ru-RU"/>
        </w:rPr>
        <w:t xml:space="preserve">2.Знакомство с интерфейсом </w:t>
      </w:r>
      <w:proofErr w:type="spellStart"/>
      <w:r w:rsidRPr="000F17CD">
        <w:rPr>
          <w:b/>
          <w:sz w:val="24"/>
          <w:szCs w:val="24"/>
        </w:rPr>
        <w:t>MSPowerPoint</w:t>
      </w:r>
      <w:proofErr w:type="spellEnd"/>
      <w:r w:rsidR="00885225">
        <w:rPr>
          <w:b/>
          <w:sz w:val="24"/>
          <w:szCs w:val="24"/>
          <w:lang w:val="ru-RU"/>
        </w:rPr>
        <w:t xml:space="preserve">. </w:t>
      </w:r>
      <w:r w:rsidRPr="000F17CD">
        <w:rPr>
          <w:b/>
          <w:sz w:val="24"/>
          <w:szCs w:val="24"/>
          <w:lang w:val="ru-RU"/>
        </w:rPr>
        <w:t>Заполнение слайдов</w:t>
      </w:r>
    </w:p>
    <w:p w:rsidR="006F0ADE" w:rsidRPr="000F17CD" w:rsidRDefault="006F0ADE" w:rsidP="00611B06">
      <w:pPr>
        <w:tabs>
          <w:tab w:val="left" w:pos="3420"/>
          <w:tab w:val="left" w:pos="4500"/>
          <w:tab w:val="left" w:pos="7200"/>
        </w:tabs>
        <w:spacing w:line="20" w:lineRule="atLeast"/>
        <w:jc w:val="both"/>
        <w:rPr>
          <w:sz w:val="24"/>
          <w:szCs w:val="24"/>
          <w:lang w:val="ru-RU"/>
        </w:rPr>
      </w:pPr>
      <w:r w:rsidRPr="000F17CD">
        <w:rPr>
          <w:i/>
          <w:sz w:val="24"/>
          <w:szCs w:val="24"/>
          <w:lang w:val="ru-RU"/>
        </w:rPr>
        <w:t xml:space="preserve">Теоретическая часть. </w:t>
      </w:r>
      <w:r w:rsidRPr="000F17CD">
        <w:rPr>
          <w:sz w:val="24"/>
          <w:szCs w:val="24"/>
          <w:lang w:val="ru-RU"/>
        </w:rPr>
        <w:t xml:space="preserve"> З</w:t>
      </w:r>
      <w:r w:rsidR="00885225">
        <w:rPr>
          <w:sz w:val="24"/>
          <w:szCs w:val="24"/>
          <w:lang w:val="ru-RU"/>
        </w:rPr>
        <w:t xml:space="preserve">апуск программы. Ознакомление </w:t>
      </w:r>
      <w:r w:rsidRPr="000F17CD">
        <w:rPr>
          <w:sz w:val="24"/>
          <w:szCs w:val="24"/>
          <w:lang w:val="ru-RU"/>
        </w:rPr>
        <w:t>с правилами заполнения слайдов.</w:t>
      </w:r>
    </w:p>
    <w:p w:rsidR="006F0ADE" w:rsidRPr="000F17CD" w:rsidRDefault="006F0ADE" w:rsidP="00611B06">
      <w:pPr>
        <w:tabs>
          <w:tab w:val="left" w:pos="3420"/>
          <w:tab w:val="left" w:pos="4500"/>
          <w:tab w:val="left" w:pos="7200"/>
        </w:tabs>
        <w:spacing w:line="20" w:lineRule="atLeast"/>
        <w:jc w:val="both"/>
        <w:rPr>
          <w:sz w:val="24"/>
          <w:szCs w:val="24"/>
          <w:lang w:val="ru-RU"/>
        </w:rPr>
      </w:pPr>
      <w:r w:rsidRPr="000F17CD">
        <w:rPr>
          <w:i/>
          <w:sz w:val="24"/>
          <w:szCs w:val="24"/>
          <w:lang w:val="ru-RU"/>
        </w:rPr>
        <w:t>Практическая часть.</w:t>
      </w:r>
      <w:r w:rsidR="00885225">
        <w:rPr>
          <w:sz w:val="24"/>
          <w:szCs w:val="24"/>
          <w:lang w:val="ru-RU"/>
        </w:rPr>
        <w:t xml:space="preserve"> Фронтальная</w:t>
      </w:r>
      <w:r w:rsidRPr="000F17CD">
        <w:rPr>
          <w:sz w:val="24"/>
          <w:szCs w:val="24"/>
          <w:lang w:val="ru-RU"/>
        </w:rPr>
        <w:t xml:space="preserve"> практическая работа: знакомство с окном программы </w:t>
      </w:r>
      <w:proofErr w:type="spellStart"/>
      <w:r w:rsidRPr="000F17CD">
        <w:rPr>
          <w:sz w:val="24"/>
          <w:szCs w:val="24"/>
        </w:rPr>
        <w:t>MSPowerPoint</w:t>
      </w:r>
      <w:proofErr w:type="spellEnd"/>
      <w:r w:rsidRPr="000F17CD">
        <w:rPr>
          <w:sz w:val="24"/>
          <w:szCs w:val="24"/>
          <w:lang w:val="ru-RU"/>
        </w:rPr>
        <w:t>. Использование изученных правил на практике</w:t>
      </w:r>
    </w:p>
    <w:p w:rsidR="006F0ADE" w:rsidRPr="000F17CD" w:rsidRDefault="006F0ADE" w:rsidP="00611B06">
      <w:pPr>
        <w:tabs>
          <w:tab w:val="left" w:pos="3420"/>
          <w:tab w:val="left" w:pos="4500"/>
          <w:tab w:val="left" w:pos="7200"/>
        </w:tabs>
        <w:spacing w:line="20" w:lineRule="atLeast"/>
        <w:jc w:val="both"/>
        <w:rPr>
          <w:b/>
          <w:sz w:val="24"/>
          <w:szCs w:val="24"/>
          <w:lang w:val="ru-RU"/>
        </w:rPr>
      </w:pPr>
      <w:r w:rsidRPr="000F17CD">
        <w:rPr>
          <w:b/>
          <w:sz w:val="24"/>
          <w:szCs w:val="24"/>
          <w:lang w:val="ru-RU"/>
        </w:rPr>
        <w:t>3.Конструктор слайдов. Настройка эффектов анимации</w:t>
      </w:r>
      <w:r w:rsidRPr="000F17CD">
        <w:rPr>
          <w:b/>
          <w:spacing w:val="32"/>
          <w:sz w:val="24"/>
          <w:szCs w:val="24"/>
          <w:lang w:val="ru-RU"/>
        </w:rPr>
        <w:t>.</w:t>
      </w:r>
    </w:p>
    <w:p w:rsidR="006F0ADE" w:rsidRPr="000F17CD" w:rsidRDefault="006F0ADE" w:rsidP="00611B06">
      <w:pPr>
        <w:tabs>
          <w:tab w:val="left" w:pos="3420"/>
          <w:tab w:val="left" w:pos="4500"/>
          <w:tab w:val="left" w:pos="7200"/>
        </w:tabs>
        <w:spacing w:line="20" w:lineRule="atLeast"/>
        <w:jc w:val="both"/>
        <w:rPr>
          <w:sz w:val="24"/>
          <w:szCs w:val="24"/>
          <w:lang w:val="ru-RU"/>
        </w:rPr>
      </w:pPr>
      <w:r w:rsidRPr="000F17CD">
        <w:rPr>
          <w:i/>
          <w:sz w:val="24"/>
          <w:szCs w:val="24"/>
          <w:lang w:val="ru-RU"/>
        </w:rPr>
        <w:t xml:space="preserve">Теоретическая часть. </w:t>
      </w:r>
      <w:r w:rsidR="00885225">
        <w:rPr>
          <w:sz w:val="24"/>
          <w:szCs w:val="24"/>
          <w:lang w:val="ru-RU"/>
        </w:rPr>
        <w:t xml:space="preserve">Использование </w:t>
      </w:r>
      <w:r w:rsidRPr="000F17CD">
        <w:rPr>
          <w:sz w:val="24"/>
          <w:szCs w:val="24"/>
          <w:lang w:val="ru-RU"/>
        </w:rPr>
        <w:t xml:space="preserve">конструктора слайдов для создания презентации. </w:t>
      </w:r>
      <w:r w:rsidR="00885225">
        <w:rPr>
          <w:sz w:val="24"/>
          <w:szCs w:val="24"/>
          <w:lang w:val="ru-RU"/>
        </w:rPr>
        <w:t xml:space="preserve">Изучение </w:t>
      </w:r>
      <w:r w:rsidRPr="000F17CD">
        <w:rPr>
          <w:sz w:val="24"/>
          <w:szCs w:val="24"/>
          <w:lang w:val="ru-RU"/>
        </w:rPr>
        <w:t>правил настройки эффектов анимации.</w:t>
      </w:r>
    </w:p>
    <w:p w:rsidR="006F0ADE" w:rsidRPr="000F17CD" w:rsidRDefault="006F0ADE" w:rsidP="00611B06">
      <w:pPr>
        <w:tabs>
          <w:tab w:val="left" w:pos="3420"/>
          <w:tab w:val="left" w:pos="4500"/>
          <w:tab w:val="left" w:pos="7200"/>
        </w:tabs>
        <w:spacing w:line="20" w:lineRule="atLeast"/>
        <w:jc w:val="both"/>
        <w:rPr>
          <w:b/>
          <w:sz w:val="24"/>
          <w:szCs w:val="24"/>
          <w:lang w:val="ru-RU"/>
        </w:rPr>
      </w:pPr>
      <w:r w:rsidRPr="000F17CD">
        <w:rPr>
          <w:i/>
          <w:sz w:val="24"/>
          <w:szCs w:val="24"/>
          <w:lang w:val="ru-RU"/>
        </w:rPr>
        <w:t xml:space="preserve">Практическая часть.  </w:t>
      </w:r>
      <w:r w:rsidRPr="000F17CD">
        <w:rPr>
          <w:sz w:val="24"/>
          <w:szCs w:val="24"/>
          <w:lang w:val="ru-RU"/>
        </w:rPr>
        <w:t>Применение изученного материала на практике</w:t>
      </w:r>
      <w:r w:rsidRPr="000F17CD">
        <w:rPr>
          <w:b/>
          <w:sz w:val="24"/>
          <w:szCs w:val="24"/>
          <w:lang w:val="ru-RU"/>
        </w:rPr>
        <w:t xml:space="preserve">. </w:t>
      </w:r>
      <w:r w:rsidRPr="000F17CD">
        <w:rPr>
          <w:sz w:val="24"/>
          <w:szCs w:val="24"/>
          <w:lang w:val="ru-RU"/>
        </w:rPr>
        <w:t>Применение изученного материала на практике</w:t>
      </w:r>
      <w:r w:rsidRPr="000F17CD">
        <w:rPr>
          <w:b/>
          <w:sz w:val="24"/>
          <w:szCs w:val="24"/>
          <w:lang w:val="ru-RU"/>
        </w:rPr>
        <w:t>.</w:t>
      </w:r>
    </w:p>
    <w:p w:rsidR="006F0ADE" w:rsidRPr="000F17CD" w:rsidRDefault="006F0ADE" w:rsidP="00611B06">
      <w:pPr>
        <w:tabs>
          <w:tab w:val="left" w:pos="3420"/>
          <w:tab w:val="left" w:pos="4500"/>
          <w:tab w:val="left" w:pos="7200"/>
        </w:tabs>
        <w:spacing w:line="20" w:lineRule="atLeast"/>
        <w:jc w:val="both"/>
        <w:rPr>
          <w:b/>
          <w:sz w:val="24"/>
          <w:szCs w:val="24"/>
          <w:lang w:val="ru-RU"/>
        </w:rPr>
      </w:pPr>
      <w:r w:rsidRPr="000F17CD">
        <w:rPr>
          <w:b/>
          <w:sz w:val="24"/>
          <w:szCs w:val="24"/>
          <w:lang w:val="ru-RU"/>
        </w:rPr>
        <w:t>4.Вставка рисунка, диаграммы, графика, звука, гиперссылки. Демонстрация презентации.</w:t>
      </w:r>
    </w:p>
    <w:p w:rsidR="006F0ADE" w:rsidRPr="000F17CD" w:rsidRDefault="006F0ADE" w:rsidP="00611B06">
      <w:pPr>
        <w:tabs>
          <w:tab w:val="left" w:pos="3420"/>
          <w:tab w:val="left" w:pos="4500"/>
          <w:tab w:val="left" w:pos="7200"/>
        </w:tabs>
        <w:spacing w:line="20" w:lineRule="atLeast"/>
        <w:jc w:val="both"/>
        <w:rPr>
          <w:sz w:val="24"/>
          <w:szCs w:val="24"/>
          <w:lang w:val="ru-RU"/>
        </w:rPr>
      </w:pPr>
      <w:r w:rsidRPr="000F17CD">
        <w:rPr>
          <w:i/>
          <w:sz w:val="24"/>
          <w:szCs w:val="24"/>
          <w:lang w:val="ru-RU"/>
        </w:rPr>
        <w:t xml:space="preserve">Теоретическая часть. </w:t>
      </w:r>
      <w:r w:rsidRPr="000F17CD">
        <w:rPr>
          <w:sz w:val="24"/>
          <w:szCs w:val="24"/>
          <w:lang w:val="ru-RU"/>
        </w:rPr>
        <w:t>Вставка рисунка, диаграмм</w:t>
      </w:r>
      <w:r w:rsidR="00885225">
        <w:rPr>
          <w:sz w:val="24"/>
          <w:szCs w:val="24"/>
          <w:lang w:val="ru-RU"/>
        </w:rPr>
        <w:t xml:space="preserve">ы, графика, звука, гиперссылок </w:t>
      </w:r>
      <w:r w:rsidRPr="000F17CD">
        <w:rPr>
          <w:sz w:val="24"/>
          <w:szCs w:val="24"/>
          <w:lang w:val="ru-RU"/>
        </w:rPr>
        <w:t xml:space="preserve">при </w:t>
      </w:r>
      <w:r w:rsidRPr="000F17CD">
        <w:rPr>
          <w:sz w:val="24"/>
          <w:szCs w:val="24"/>
          <w:lang w:val="ru-RU"/>
        </w:rPr>
        <w:lastRenderedPageBreak/>
        <w:t>создании презентации. Демонстрация презентации.</w:t>
      </w:r>
    </w:p>
    <w:p w:rsidR="006F0ADE" w:rsidRPr="000F17CD" w:rsidRDefault="006F0ADE" w:rsidP="00611B06">
      <w:pPr>
        <w:tabs>
          <w:tab w:val="left" w:pos="3420"/>
          <w:tab w:val="left" w:pos="4500"/>
          <w:tab w:val="left" w:pos="7200"/>
        </w:tabs>
        <w:spacing w:line="20" w:lineRule="atLeast"/>
        <w:jc w:val="both"/>
        <w:rPr>
          <w:sz w:val="24"/>
          <w:szCs w:val="24"/>
          <w:lang w:val="ru-RU"/>
        </w:rPr>
      </w:pPr>
      <w:r w:rsidRPr="000F17CD">
        <w:rPr>
          <w:i/>
          <w:sz w:val="24"/>
          <w:szCs w:val="24"/>
          <w:lang w:val="ru-RU"/>
        </w:rPr>
        <w:t>Практическая часть.</w:t>
      </w:r>
      <w:r w:rsidR="00885225">
        <w:rPr>
          <w:sz w:val="24"/>
          <w:szCs w:val="24"/>
          <w:lang w:val="ru-RU"/>
        </w:rPr>
        <w:t xml:space="preserve"> Применение </w:t>
      </w:r>
      <w:r w:rsidRPr="000F17CD">
        <w:rPr>
          <w:sz w:val="24"/>
          <w:szCs w:val="24"/>
          <w:lang w:val="ru-RU"/>
        </w:rPr>
        <w:t>изученного материала на практике</w:t>
      </w:r>
      <w:r w:rsidRPr="000F17CD">
        <w:rPr>
          <w:b/>
          <w:sz w:val="24"/>
          <w:szCs w:val="24"/>
          <w:lang w:val="ru-RU"/>
        </w:rPr>
        <w:t>.</w:t>
      </w:r>
    </w:p>
    <w:p w:rsidR="006F0ADE" w:rsidRPr="000F17CD" w:rsidRDefault="006F0ADE" w:rsidP="00611B06">
      <w:pPr>
        <w:tabs>
          <w:tab w:val="left" w:pos="3420"/>
          <w:tab w:val="left" w:pos="4500"/>
          <w:tab w:val="left" w:pos="7200"/>
        </w:tabs>
        <w:spacing w:line="20" w:lineRule="atLeast"/>
        <w:jc w:val="both"/>
        <w:rPr>
          <w:i/>
          <w:sz w:val="24"/>
          <w:szCs w:val="24"/>
          <w:lang w:val="ru-RU"/>
        </w:rPr>
      </w:pPr>
      <w:r w:rsidRPr="000F17CD">
        <w:rPr>
          <w:b/>
          <w:sz w:val="24"/>
          <w:szCs w:val="24"/>
          <w:lang w:val="ru-RU"/>
        </w:rPr>
        <w:t xml:space="preserve">5.Создание </w:t>
      </w:r>
      <w:proofErr w:type="spellStart"/>
      <w:r w:rsidRPr="000F17CD">
        <w:rPr>
          <w:b/>
          <w:sz w:val="24"/>
          <w:szCs w:val="24"/>
          <w:lang w:val="ru-RU"/>
        </w:rPr>
        <w:t>самопрезентации</w:t>
      </w:r>
      <w:proofErr w:type="spellEnd"/>
      <w:r w:rsidRPr="000F17CD">
        <w:rPr>
          <w:b/>
          <w:sz w:val="24"/>
          <w:szCs w:val="24"/>
          <w:lang w:val="ru-RU"/>
        </w:rPr>
        <w:t>. (</w:t>
      </w:r>
      <w:proofErr w:type="gramStart"/>
      <w:r w:rsidRPr="000F17CD">
        <w:rPr>
          <w:b/>
          <w:sz w:val="24"/>
          <w:szCs w:val="24"/>
          <w:lang w:val="ru-RU"/>
        </w:rPr>
        <w:t>презентации</w:t>
      </w:r>
      <w:proofErr w:type="gramEnd"/>
      <w:r w:rsidRPr="000F17CD">
        <w:rPr>
          <w:b/>
          <w:sz w:val="24"/>
          <w:szCs w:val="24"/>
          <w:lang w:val="ru-RU"/>
        </w:rPr>
        <w:t xml:space="preserve"> о самом себе).</w:t>
      </w:r>
    </w:p>
    <w:p w:rsidR="006F0ADE" w:rsidRPr="000F17CD" w:rsidRDefault="006F0ADE" w:rsidP="00611B06">
      <w:pPr>
        <w:tabs>
          <w:tab w:val="left" w:pos="3420"/>
          <w:tab w:val="left" w:pos="4500"/>
          <w:tab w:val="left" w:pos="7200"/>
        </w:tabs>
        <w:spacing w:line="20" w:lineRule="atLeast"/>
        <w:jc w:val="both"/>
        <w:rPr>
          <w:sz w:val="24"/>
          <w:szCs w:val="24"/>
          <w:lang w:val="ru-RU"/>
        </w:rPr>
      </w:pPr>
      <w:r w:rsidRPr="000F17CD">
        <w:rPr>
          <w:i/>
          <w:sz w:val="24"/>
          <w:szCs w:val="24"/>
          <w:lang w:val="ru-RU"/>
        </w:rPr>
        <w:t>Практическая часть. Н</w:t>
      </w:r>
      <w:r w:rsidRPr="000F17CD">
        <w:rPr>
          <w:sz w:val="24"/>
          <w:szCs w:val="24"/>
          <w:lang w:val="ru-RU"/>
        </w:rPr>
        <w:t xml:space="preserve">аучить использовать сканер для перевода информации в цифровой вид. </w:t>
      </w:r>
      <w:r w:rsidR="00885225">
        <w:rPr>
          <w:sz w:val="24"/>
          <w:szCs w:val="24"/>
          <w:lang w:val="ru-RU"/>
        </w:rPr>
        <w:t xml:space="preserve">Составление презентации о себе </w:t>
      </w:r>
      <w:r w:rsidRPr="000F17CD">
        <w:rPr>
          <w:sz w:val="24"/>
          <w:szCs w:val="24"/>
          <w:lang w:val="ru-RU"/>
        </w:rPr>
        <w:t>по изученным правилам</w:t>
      </w:r>
    </w:p>
    <w:p w:rsidR="006F0ADE" w:rsidRPr="000F17CD" w:rsidRDefault="006F0ADE" w:rsidP="00611B06">
      <w:pPr>
        <w:tabs>
          <w:tab w:val="left" w:pos="3420"/>
          <w:tab w:val="left" w:pos="4500"/>
          <w:tab w:val="left" w:pos="7200"/>
        </w:tabs>
        <w:spacing w:line="20" w:lineRule="atLeast"/>
        <w:jc w:val="both"/>
        <w:rPr>
          <w:b/>
          <w:sz w:val="24"/>
          <w:szCs w:val="24"/>
          <w:lang w:val="ru-RU"/>
        </w:rPr>
      </w:pPr>
      <w:r w:rsidRPr="000F17CD">
        <w:rPr>
          <w:b/>
          <w:sz w:val="24"/>
          <w:szCs w:val="24"/>
          <w:lang w:val="ru-RU"/>
        </w:rPr>
        <w:t xml:space="preserve">6.Демонстрация </w:t>
      </w:r>
      <w:proofErr w:type="spellStart"/>
      <w:r w:rsidRPr="000F17CD">
        <w:rPr>
          <w:b/>
          <w:sz w:val="24"/>
          <w:szCs w:val="24"/>
          <w:lang w:val="ru-RU"/>
        </w:rPr>
        <w:t>самопрезентации</w:t>
      </w:r>
      <w:proofErr w:type="spellEnd"/>
      <w:r w:rsidRPr="000F17CD">
        <w:rPr>
          <w:b/>
          <w:sz w:val="24"/>
          <w:szCs w:val="24"/>
          <w:lang w:val="ru-RU"/>
        </w:rPr>
        <w:t xml:space="preserve">. </w:t>
      </w:r>
    </w:p>
    <w:p w:rsidR="006F0ADE" w:rsidRPr="000F17CD" w:rsidRDefault="006F0ADE" w:rsidP="00611B06">
      <w:pPr>
        <w:tabs>
          <w:tab w:val="left" w:pos="3420"/>
          <w:tab w:val="left" w:pos="4500"/>
          <w:tab w:val="left" w:pos="7200"/>
        </w:tabs>
        <w:spacing w:line="20" w:lineRule="atLeast"/>
        <w:jc w:val="both"/>
        <w:rPr>
          <w:sz w:val="24"/>
          <w:szCs w:val="24"/>
          <w:lang w:val="ru-RU"/>
        </w:rPr>
      </w:pPr>
      <w:r w:rsidRPr="000F17CD">
        <w:rPr>
          <w:i/>
          <w:sz w:val="24"/>
          <w:szCs w:val="24"/>
          <w:lang w:val="ru-RU"/>
        </w:rPr>
        <w:t xml:space="preserve">Практическая часть.  </w:t>
      </w:r>
      <w:r w:rsidR="00885225">
        <w:rPr>
          <w:sz w:val="24"/>
          <w:szCs w:val="24"/>
          <w:lang w:val="ru-RU"/>
        </w:rPr>
        <w:t xml:space="preserve">Демонстрация </w:t>
      </w:r>
      <w:r w:rsidRPr="000F17CD">
        <w:rPr>
          <w:sz w:val="24"/>
          <w:szCs w:val="24"/>
          <w:lang w:val="ru-RU"/>
        </w:rPr>
        <w:t>созданных презентаций для родителей. Конкурс презентаций. Опрос по итогам 1 года.</w:t>
      </w:r>
    </w:p>
    <w:p w:rsidR="006F0ADE" w:rsidRPr="000F17CD" w:rsidRDefault="006F0ADE" w:rsidP="00611B06">
      <w:pPr>
        <w:tabs>
          <w:tab w:val="left" w:pos="3420"/>
          <w:tab w:val="left" w:pos="4500"/>
          <w:tab w:val="left" w:pos="7200"/>
        </w:tabs>
        <w:spacing w:line="20" w:lineRule="atLeast"/>
        <w:jc w:val="both"/>
        <w:rPr>
          <w:b/>
          <w:sz w:val="24"/>
          <w:szCs w:val="24"/>
          <w:lang w:val="ru-RU"/>
        </w:rPr>
      </w:pPr>
      <w:r w:rsidRPr="000F17CD">
        <w:rPr>
          <w:b/>
          <w:sz w:val="24"/>
          <w:szCs w:val="24"/>
          <w:lang w:val="ru-RU"/>
        </w:rPr>
        <w:t xml:space="preserve">7.Теория создания слайд фильмов. </w:t>
      </w:r>
    </w:p>
    <w:p w:rsidR="006F0ADE" w:rsidRPr="000F17CD" w:rsidRDefault="006F0ADE" w:rsidP="00611B06">
      <w:pPr>
        <w:tabs>
          <w:tab w:val="left" w:pos="3420"/>
          <w:tab w:val="left" w:pos="4500"/>
          <w:tab w:val="left" w:pos="7200"/>
        </w:tabs>
        <w:spacing w:line="20" w:lineRule="atLeast"/>
        <w:jc w:val="both"/>
        <w:rPr>
          <w:sz w:val="24"/>
          <w:szCs w:val="24"/>
          <w:lang w:val="ru-RU"/>
        </w:rPr>
      </w:pPr>
      <w:r w:rsidRPr="000F17CD">
        <w:rPr>
          <w:i/>
          <w:sz w:val="24"/>
          <w:szCs w:val="24"/>
          <w:lang w:val="ru-RU"/>
        </w:rPr>
        <w:t xml:space="preserve">Теоретическая часть. </w:t>
      </w:r>
      <w:r w:rsidR="00885225">
        <w:rPr>
          <w:sz w:val="24"/>
          <w:szCs w:val="24"/>
          <w:lang w:val="ru-RU"/>
        </w:rPr>
        <w:t xml:space="preserve"> Объяснение</w:t>
      </w:r>
      <w:r w:rsidRPr="000F17CD">
        <w:rPr>
          <w:sz w:val="24"/>
          <w:szCs w:val="24"/>
          <w:lang w:val="ru-RU"/>
        </w:rPr>
        <w:t xml:space="preserve"> материала по созданию слайд фильмов на примере создания слайд фильма «Мультфильм».</w:t>
      </w:r>
    </w:p>
    <w:p w:rsidR="006F0ADE" w:rsidRPr="000F17CD" w:rsidRDefault="006F0ADE" w:rsidP="00611B06">
      <w:pPr>
        <w:tabs>
          <w:tab w:val="left" w:pos="3420"/>
          <w:tab w:val="left" w:pos="4500"/>
          <w:tab w:val="left" w:pos="7200"/>
        </w:tabs>
        <w:spacing w:line="20" w:lineRule="atLeast"/>
        <w:jc w:val="both"/>
        <w:rPr>
          <w:b/>
          <w:sz w:val="24"/>
          <w:szCs w:val="24"/>
          <w:lang w:val="ru-RU"/>
        </w:rPr>
      </w:pPr>
      <w:r w:rsidRPr="000F17CD">
        <w:rPr>
          <w:i/>
          <w:sz w:val="24"/>
          <w:szCs w:val="24"/>
          <w:lang w:val="ru-RU"/>
        </w:rPr>
        <w:t>Практическая часть.</w:t>
      </w:r>
      <w:r w:rsidR="00885225">
        <w:rPr>
          <w:sz w:val="24"/>
          <w:szCs w:val="24"/>
          <w:lang w:val="ru-RU"/>
        </w:rPr>
        <w:t xml:space="preserve"> Применение </w:t>
      </w:r>
      <w:r w:rsidRPr="000F17CD">
        <w:rPr>
          <w:sz w:val="24"/>
          <w:szCs w:val="24"/>
          <w:lang w:val="ru-RU"/>
        </w:rPr>
        <w:t>изученного материала на практике</w:t>
      </w:r>
      <w:r w:rsidRPr="000F17CD">
        <w:rPr>
          <w:b/>
          <w:sz w:val="24"/>
          <w:szCs w:val="24"/>
          <w:lang w:val="ru-RU"/>
        </w:rPr>
        <w:t>.</w:t>
      </w:r>
    </w:p>
    <w:p w:rsidR="006F0ADE" w:rsidRPr="000F17CD" w:rsidRDefault="006F0ADE" w:rsidP="00611B06">
      <w:pPr>
        <w:tabs>
          <w:tab w:val="left" w:pos="3420"/>
          <w:tab w:val="left" w:pos="4500"/>
          <w:tab w:val="left" w:pos="7200"/>
        </w:tabs>
        <w:spacing w:line="20" w:lineRule="atLeast"/>
        <w:jc w:val="both"/>
        <w:rPr>
          <w:b/>
          <w:sz w:val="24"/>
          <w:szCs w:val="24"/>
          <w:lang w:val="ru-RU"/>
        </w:rPr>
      </w:pPr>
      <w:r w:rsidRPr="000F17CD">
        <w:rPr>
          <w:b/>
          <w:sz w:val="24"/>
          <w:szCs w:val="24"/>
          <w:lang w:val="ru-RU"/>
        </w:rPr>
        <w:t>8.Создание слайд фильма «Мультфильм».</w:t>
      </w:r>
    </w:p>
    <w:p w:rsidR="006F0ADE" w:rsidRPr="000F17CD" w:rsidRDefault="006F0ADE" w:rsidP="00611B06">
      <w:pPr>
        <w:tabs>
          <w:tab w:val="left" w:pos="3420"/>
          <w:tab w:val="left" w:pos="4500"/>
          <w:tab w:val="left" w:pos="7200"/>
        </w:tabs>
        <w:spacing w:line="20" w:lineRule="atLeast"/>
        <w:jc w:val="both"/>
        <w:rPr>
          <w:sz w:val="24"/>
          <w:szCs w:val="24"/>
          <w:lang w:val="ru-RU"/>
        </w:rPr>
      </w:pPr>
      <w:r w:rsidRPr="000F17CD">
        <w:rPr>
          <w:i/>
          <w:sz w:val="24"/>
          <w:szCs w:val="24"/>
          <w:lang w:val="ru-RU"/>
        </w:rPr>
        <w:t xml:space="preserve">Практическая часть. </w:t>
      </w:r>
      <w:r w:rsidR="00885225">
        <w:rPr>
          <w:sz w:val="24"/>
          <w:szCs w:val="24"/>
          <w:lang w:val="ru-RU"/>
        </w:rPr>
        <w:t xml:space="preserve"> Создание </w:t>
      </w:r>
      <w:r w:rsidRPr="000F17CD">
        <w:rPr>
          <w:sz w:val="24"/>
          <w:szCs w:val="24"/>
          <w:lang w:val="ru-RU"/>
        </w:rPr>
        <w:t xml:space="preserve">слайд фильмов «Мультфильм» в группах (3- 4 чел.): выбор темы, сбор информации, создание слайд фильма. </w:t>
      </w:r>
    </w:p>
    <w:p w:rsidR="006F0ADE" w:rsidRPr="000F17CD" w:rsidRDefault="006F0ADE" w:rsidP="00611B06">
      <w:pPr>
        <w:tabs>
          <w:tab w:val="left" w:pos="3420"/>
          <w:tab w:val="left" w:pos="4500"/>
          <w:tab w:val="left" w:pos="7200"/>
        </w:tabs>
        <w:spacing w:line="20" w:lineRule="atLeast"/>
        <w:jc w:val="both"/>
        <w:rPr>
          <w:b/>
          <w:sz w:val="24"/>
          <w:szCs w:val="24"/>
          <w:lang w:val="ru-RU"/>
        </w:rPr>
      </w:pPr>
      <w:r w:rsidRPr="000F17CD">
        <w:rPr>
          <w:b/>
          <w:sz w:val="24"/>
          <w:szCs w:val="24"/>
          <w:lang w:val="ru-RU"/>
        </w:rPr>
        <w:t>9.Конкурс слайд фильмов.</w:t>
      </w:r>
    </w:p>
    <w:p w:rsidR="006F0ADE" w:rsidRPr="000F17CD" w:rsidRDefault="006F0ADE" w:rsidP="00611B06">
      <w:pPr>
        <w:tabs>
          <w:tab w:val="left" w:pos="3420"/>
          <w:tab w:val="left" w:pos="4500"/>
          <w:tab w:val="left" w:pos="7200"/>
        </w:tabs>
        <w:spacing w:line="20" w:lineRule="atLeast"/>
        <w:jc w:val="both"/>
        <w:rPr>
          <w:sz w:val="24"/>
          <w:szCs w:val="24"/>
          <w:lang w:val="ru-RU"/>
        </w:rPr>
      </w:pPr>
      <w:r w:rsidRPr="000F17CD">
        <w:rPr>
          <w:i/>
          <w:sz w:val="24"/>
          <w:szCs w:val="24"/>
          <w:lang w:val="ru-RU"/>
        </w:rPr>
        <w:t xml:space="preserve">Практическая часть. </w:t>
      </w:r>
      <w:r w:rsidR="00885225">
        <w:rPr>
          <w:sz w:val="24"/>
          <w:szCs w:val="24"/>
          <w:lang w:val="ru-RU"/>
        </w:rPr>
        <w:t xml:space="preserve"> Создание </w:t>
      </w:r>
      <w:r w:rsidRPr="000F17CD">
        <w:rPr>
          <w:sz w:val="24"/>
          <w:szCs w:val="24"/>
          <w:lang w:val="ru-RU"/>
        </w:rPr>
        <w:t>жюри из родителей учащихся. Просмотр всех созданных слайд фильмов. Выбор лучшего.</w:t>
      </w:r>
    </w:p>
    <w:p w:rsidR="006F0ADE" w:rsidRPr="000F17CD" w:rsidRDefault="006F0ADE" w:rsidP="00611B06">
      <w:pPr>
        <w:tabs>
          <w:tab w:val="left" w:pos="3420"/>
          <w:tab w:val="left" w:pos="4500"/>
          <w:tab w:val="left" w:pos="7200"/>
        </w:tabs>
        <w:spacing w:line="20" w:lineRule="atLeast"/>
        <w:jc w:val="both"/>
        <w:rPr>
          <w:b/>
          <w:sz w:val="24"/>
          <w:szCs w:val="24"/>
          <w:lang w:val="ru-RU"/>
        </w:rPr>
      </w:pPr>
      <w:r w:rsidRPr="000F17CD">
        <w:rPr>
          <w:b/>
          <w:sz w:val="24"/>
          <w:szCs w:val="24"/>
          <w:lang w:val="ru-RU"/>
        </w:rPr>
        <w:t>10.Заключительное занятие.</w:t>
      </w:r>
    </w:p>
    <w:p w:rsidR="006F0ADE" w:rsidRPr="000F17CD" w:rsidRDefault="006F0ADE" w:rsidP="00611B06">
      <w:pPr>
        <w:tabs>
          <w:tab w:val="left" w:pos="3420"/>
          <w:tab w:val="left" w:pos="4500"/>
          <w:tab w:val="left" w:pos="7200"/>
        </w:tabs>
        <w:spacing w:line="20" w:lineRule="atLeast"/>
        <w:jc w:val="both"/>
        <w:rPr>
          <w:sz w:val="24"/>
          <w:szCs w:val="24"/>
          <w:lang w:val="ru-RU"/>
        </w:rPr>
      </w:pPr>
      <w:r w:rsidRPr="000F17CD">
        <w:rPr>
          <w:i/>
          <w:sz w:val="24"/>
          <w:szCs w:val="24"/>
          <w:lang w:val="ru-RU"/>
        </w:rPr>
        <w:t xml:space="preserve">Теоретическая часть. </w:t>
      </w:r>
      <w:r w:rsidR="00885225">
        <w:rPr>
          <w:sz w:val="24"/>
          <w:szCs w:val="24"/>
          <w:lang w:val="ru-RU"/>
        </w:rPr>
        <w:t xml:space="preserve"> Подведение </w:t>
      </w:r>
      <w:r w:rsidRPr="000F17CD">
        <w:rPr>
          <w:sz w:val="24"/>
          <w:szCs w:val="24"/>
          <w:lang w:val="ru-RU"/>
        </w:rPr>
        <w:t>итогов раб</w:t>
      </w:r>
      <w:r w:rsidR="00885225">
        <w:rPr>
          <w:sz w:val="24"/>
          <w:szCs w:val="24"/>
          <w:lang w:val="ru-RU"/>
        </w:rPr>
        <w:t>оты кружка за год. Разгадывание</w:t>
      </w:r>
      <w:r w:rsidRPr="000F17CD">
        <w:rPr>
          <w:sz w:val="24"/>
          <w:szCs w:val="24"/>
          <w:lang w:val="ru-RU"/>
        </w:rPr>
        <w:t xml:space="preserve"> кроссвордов по теме «Компьютерные презентации».</w:t>
      </w:r>
    </w:p>
    <w:p w:rsidR="004868B3" w:rsidRPr="004868B3" w:rsidRDefault="004868B3" w:rsidP="004868B3">
      <w:pPr>
        <w:shd w:val="clear" w:color="auto" w:fill="FFFFFF"/>
        <w:tabs>
          <w:tab w:val="left" w:pos="264"/>
          <w:tab w:val="left" w:pos="1440"/>
        </w:tabs>
        <w:spacing w:line="20" w:lineRule="atLeast"/>
        <w:jc w:val="center"/>
        <w:rPr>
          <w:b/>
          <w:sz w:val="24"/>
          <w:szCs w:val="24"/>
          <w:u w:val="single"/>
          <w:lang w:val="ru-RU"/>
        </w:rPr>
      </w:pPr>
      <w:r w:rsidRPr="004868B3">
        <w:rPr>
          <w:b/>
          <w:sz w:val="24"/>
          <w:szCs w:val="24"/>
          <w:u w:val="single"/>
          <w:lang w:val="ru-RU"/>
        </w:rPr>
        <w:t>Планируемые результаты</w:t>
      </w:r>
    </w:p>
    <w:p w:rsidR="004868B3" w:rsidRPr="000F17CD" w:rsidRDefault="004868B3" w:rsidP="004868B3">
      <w:pPr>
        <w:shd w:val="clear" w:color="auto" w:fill="FFFFFF"/>
        <w:tabs>
          <w:tab w:val="left" w:pos="264"/>
          <w:tab w:val="left" w:pos="1440"/>
        </w:tabs>
        <w:spacing w:line="20" w:lineRule="atLeast"/>
        <w:jc w:val="both"/>
        <w:rPr>
          <w:color w:val="000000"/>
          <w:spacing w:val="-1"/>
          <w:sz w:val="24"/>
          <w:szCs w:val="24"/>
          <w:lang w:val="ru-RU"/>
        </w:rPr>
      </w:pPr>
      <w:proofErr w:type="spellStart"/>
      <w:r>
        <w:rPr>
          <w:i/>
          <w:sz w:val="24"/>
          <w:szCs w:val="24"/>
          <w:u w:val="single"/>
        </w:rPr>
        <w:t>Личностные</w:t>
      </w:r>
      <w:proofErr w:type="spellEnd"/>
      <w:r w:rsidRPr="000F17CD">
        <w:rPr>
          <w:i/>
          <w:sz w:val="24"/>
          <w:szCs w:val="24"/>
          <w:u w:val="single"/>
          <w:lang w:val="ru-RU"/>
        </w:rPr>
        <w:t>:</w:t>
      </w:r>
    </w:p>
    <w:p w:rsidR="004868B3" w:rsidRPr="00D61E0A" w:rsidRDefault="003B5531" w:rsidP="004868B3">
      <w:pPr>
        <w:numPr>
          <w:ilvl w:val="0"/>
          <w:numId w:val="20"/>
        </w:numPr>
        <w:shd w:val="clear" w:color="auto" w:fill="FFFFFF"/>
        <w:tabs>
          <w:tab w:val="left" w:pos="278"/>
          <w:tab w:val="left" w:pos="1440"/>
        </w:tabs>
        <w:suppressAutoHyphens/>
        <w:autoSpaceDN/>
        <w:spacing w:line="20" w:lineRule="atLeast"/>
        <w:ind w:left="0" w:firstLine="0"/>
        <w:jc w:val="both"/>
        <w:rPr>
          <w:b/>
          <w:sz w:val="24"/>
          <w:szCs w:val="24"/>
          <w:lang w:val="ru-RU"/>
        </w:rPr>
      </w:pPr>
      <w:r>
        <w:rPr>
          <w:color w:val="000000"/>
          <w:spacing w:val="-1"/>
          <w:sz w:val="24"/>
          <w:szCs w:val="24"/>
          <w:lang w:val="ru-RU"/>
        </w:rPr>
        <w:t xml:space="preserve">У обучающегося будет </w:t>
      </w:r>
      <w:r>
        <w:rPr>
          <w:iCs/>
          <w:color w:val="000000"/>
          <w:sz w:val="24"/>
          <w:szCs w:val="24"/>
          <w:lang w:val="ru-RU"/>
        </w:rPr>
        <w:t xml:space="preserve">сформирован </w:t>
      </w:r>
      <w:r w:rsidR="004868B3">
        <w:rPr>
          <w:iCs/>
          <w:color w:val="000000"/>
          <w:sz w:val="24"/>
          <w:szCs w:val="24"/>
          <w:lang w:val="ru-RU"/>
        </w:rPr>
        <w:t>интерес</w:t>
      </w:r>
      <w:r w:rsidR="004868B3" w:rsidRPr="000F17CD">
        <w:rPr>
          <w:iCs/>
          <w:color w:val="000000"/>
          <w:sz w:val="24"/>
          <w:szCs w:val="24"/>
          <w:lang w:val="ru-RU"/>
        </w:rPr>
        <w:t xml:space="preserve"> </w:t>
      </w:r>
      <w:r w:rsidR="004868B3" w:rsidRPr="000F17CD">
        <w:rPr>
          <w:color w:val="000000"/>
          <w:sz w:val="24"/>
          <w:szCs w:val="24"/>
          <w:lang w:val="ru-RU"/>
        </w:rPr>
        <w:t>к информационной и коммуникативной деятельности, этическим нормам работы с информацией; воспитание бережного отно</w:t>
      </w:r>
      <w:r w:rsidR="004868B3">
        <w:rPr>
          <w:color w:val="000000"/>
          <w:sz w:val="24"/>
          <w:szCs w:val="24"/>
          <w:lang w:val="ru-RU"/>
        </w:rPr>
        <w:t>шения к техническим устройствам</w:t>
      </w:r>
    </w:p>
    <w:p w:rsidR="004868B3" w:rsidRPr="000F17CD" w:rsidRDefault="004868B3" w:rsidP="004868B3">
      <w:pPr>
        <w:shd w:val="clear" w:color="auto" w:fill="FFFFFF"/>
        <w:tabs>
          <w:tab w:val="left" w:pos="264"/>
          <w:tab w:val="left" w:pos="1440"/>
        </w:tabs>
        <w:spacing w:line="20" w:lineRule="atLeast"/>
        <w:jc w:val="both"/>
        <w:rPr>
          <w:iCs/>
          <w:color w:val="000000"/>
          <w:sz w:val="24"/>
          <w:szCs w:val="24"/>
          <w:lang w:val="ru-RU"/>
        </w:rPr>
      </w:pPr>
      <w:proofErr w:type="spellStart"/>
      <w:r>
        <w:rPr>
          <w:i/>
          <w:sz w:val="24"/>
          <w:szCs w:val="24"/>
          <w:u w:val="single"/>
        </w:rPr>
        <w:t>Метопредметные</w:t>
      </w:r>
      <w:proofErr w:type="spellEnd"/>
      <w:r w:rsidRPr="000F17CD">
        <w:rPr>
          <w:i/>
          <w:sz w:val="24"/>
          <w:szCs w:val="24"/>
          <w:u w:val="single"/>
          <w:lang w:val="ru-RU"/>
        </w:rPr>
        <w:t>:</w:t>
      </w:r>
    </w:p>
    <w:p w:rsidR="004868B3" w:rsidRPr="000F17CD" w:rsidRDefault="003B5531" w:rsidP="004868B3">
      <w:pPr>
        <w:numPr>
          <w:ilvl w:val="0"/>
          <w:numId w:val="19"/>
        </w:numPr>
        <w:shd w:val="clear" w:color="auto" w:fill="FFFFFF"/>
        <w:tabs>
          <w:tab w:val="left" w:pos="264"/>
          <w:tab w:val="left" w:pos="1440"/>
        </w:tabs>
        <w:suppressAutoHyphens/>
        <w:autoSpaceDN/>
        <w:spacing w:line="20" w:lineRule="atLeast"/>
        <w:ind w:left="0" w:firstLine="0"/>
        <w:jc w:val="both"/>
        <w:rPr>
          <w:iCs/>
          <w:color w:val="000000"/>
          <w:sz w:val="24"/>
          <w:szCs w:val="24"/>
          <w:lang w:val="ru-RU"/>
        </w:rPr>
      </w:pPr>
      <w:r>
        <w:rPr>
          <w:iCs/>
          <w:color w:val="000000"/>
          <w:sz w:val="24"/>
          <w:szCs w:val="24"/>
          <w:lang w:val="ru-RU"/>
        </w:rPr>
        <w:t xml:space="preserve">Обучающийся приобретет развитые </w:t>
      </w:r>
      <w:r w:rsidR="004868B3">
        <w:rPr>
          <w:color w:val="000000"/>
          <w:sz w:val="24"/>
          <w:szCs w:val="24"/>
          <w:lang w:val="ru-RU"/>
        </w:rPr>
        <w:t>первоначальные</w:t>
      </w:r>
      <w:r w:rsidR="004868B3" w:rsidRPr="000F17CD">
        <w:rPr>
          <w:color w:val="000000"/>
          <w:sz w:val="24"/>
          <w:szCs w:val="24"/>
          <w:lang w:val="ru-RU"/>
        </w:rPr>
        <w:t xml:space="preserve"> </w:t>
      </w:r>
      <w:r w:rsidR="004868B3">
        <w:rPr>
          <w:iCs/>
          <w:color w:val="000000"/>
          <w:sz w:val="24"/>
          <w:szCs w:val="24"/>
          <w:lang w:val="ru-RU"/>
        </w:rPr>
        <w:t>способности</w:t>
      </w:r>
      <w:r w:rsidR="004868B3" w:rsidRPr="000F17CD">
        <w:rPr>
          <w:iCs/>
          <w:color w:val="000000"/>
          <w:sz w:val="24"/>
          <w:szCs w:val="24"/>
          <w:lang w:val="ru-RU"/>
        </w:rPr>
        <w:t xml:space="preserve"> </w:t>
      </w:r>
      <w:r w:rsidR="004868B3" w:rsidRPr="000F17CD">
        <w:rPr>
          <w:color w:val="000000"/>
          <w:sz w:val="24"/>
          <w:szCs w:val="24"/>
          <w:lang w:val="ru-RU"/>
        </w:rPr>
        <w:t>ориентироваться в информационных потоках окружающего мира и применять точную и понятную инструкцию при решении учебн</w:t>
      </w:r>
      <w:r w:rsidR="004868B3">
        <w:rPr>
          <w:color w:val="000000"/>
          <w:sz w:val="24"/>
          <w:szCs w:val="24"/>
          <w:lang w:val="ru-RU"/>
        </w:rPr>
        <w:t>ых задач и в повседневной жизни</w:t>
      </w:r>
    </w:p>
    <w:p w:rsidR="004868B3" w:rsidRPr="000F17CD" w:rsidRDefault="004868B3" w:rsidP="004868B3">
      <w:pPr>
        <w:shd w:val="clear" w:color="auto" w:fill="FFFFFF"/>
        <w:tabs>
          <w:tab w:val="left" w:pos="278"/>
          <w:tab w:val="left" w:pos="1440"/>
        </w:tabs>
        <w:spacing w:line="20" w:lineRule="atLeast"/>
        <w:jc w:val="both"/>
        <w:rPr>
          <w:iCs/>
          <w:sz w:val="24"/>
          <w:szCs w:val="24"/>
          <w:lang w:val="ru-RU"/>
        </w:rPr>
      </w:pPr>
      <w:proofErr w:type="spellStart"/>
      <w:r>
        <w:rPr>
          <w:i/>
          <w:sz w:val="24"/>
          <w:szCs w:val="24"/>
          <w:u w:val="single"/>
        </w:rPr>
        <w:t>Предметные</w:t>
      </w:r>
      <w:proofErr w:type="spellEnd"/>
      <w:r w:rsidRPr="000F17CD">
        <w:rPr>
          <w:i/>
          <w:sz w:val="24"/>
          <w:szCs w:val="24"/>
          <w:u w:val="single"/>
          <w:lang w:val="ru-RU"/>
        </w:rPr>
        <w:t>:</w:t>
      </w:r>
    </w:p>
    <w:p w:rsidR="004868B3" w:rsidRPr="000F17CD" w:rsidRDefault="004868B3" w:rsidP="004868B3">
      <w:pPr>
        <w:pStyle w:val="a4"/>
        <w:numPr>
          <w:ilvl w:val="0"/>
          <w:numId w:val="18"/>
        </w:numPr>
        <w:shd w:val="clear" w:color="auto" w:fill="FFFFFF"/>
        <w:tabs>
          <w:tab w:val="left" w:pos="264"/>
          <w:tab w:val="left" w:pos="709"/>
        </w:tabs>
        <w:suppressAutoHyphens/>
        <w:autoSpaceDN/>
        <w:spacing w:before="0" w:line="20" w:lineRule="atLeast"/>
        <w:ind w:left="0" w:firstLine="0"/>
        <w:jc w:val="both"/>
        <w:rPr>
          <w:sz w:val="24"/>
          <w:szCs w:val="24"/>
          <w:lang w:val="ru-RU"/>
        </w:rPr>
      </w:pPr>
      <w:proofErr w:type="gramStart"/>
      <w:r>
        <w:rPr>
          <w:iCs/>
          <w:sz w:val="24"/>
          <w:szCs w:val="24"/>
          <w:lang w:val="ru-RU"/>
        </w:rPr>
        <w:t>сформировать</w:t>
      </w:r>
      <w:proofErr w:type="gramEnd"/>
      <w:r>
        <w:rPr>
          <w:iCs/>
          <w:sz w:val="24"/>
          <w:szCs w:val="24"/>
          <w:lang w:val="ru-RU"/>
        </w:rPr>
        <w:t xml:space="preserve"> понятия</w:t>
      </w:r>
      <w:r w:rsidRPr="000F17CD">
        <w:rPr>
          <w:iCs/>
          <w:sz w:val="24"/>
          <w:szCs w:val="24"/>
          <w:lang w:val="ru-RU"/>
        </w:rPr>
        <w:t xml:space="preserve"> </w:t>
      </w:r>
      <w:r w:rsidRPr="000F17CD">
        <w:rPr>
          <w:sz w:val="24"/>
          <w:szCs w:val="24"/>
          <w:lang w:val="ru-RU"/>
        </w:rPr>
        <w:t xml:space="preserve">"команда",  "исполнитель",   "алгоритм"   </w:t>
      </w:r>
      <w:r w:rsidRPr="000F17CD">
        <w:rPr>
          <w:iCs/>
          <w:sz w:val="24"/>
          <w:szCs w:val="24"/>
          <w:lang w:val="ru-RU"/>
        </w:rPr>
        <w:t xml:space="preserve">и умений </w:t>
      </w:r>
      <w:r w:rsidRPr="000F17CD">
        <w:rPr>
          <w:sz w:val="24"/>
          <w:szCs w:val="24"/>
          <w:lang w:val="ru-RU"/>
        </w:rPr>
        <w:t>составлять алг</w:t>
      </w:r>
      <w:r>
        <w:rPr>
          <w:sz w:val="24"/>
          <w:szCs w:val="24"/>
          <w:lang w:val="ru-RU"/>
        </w:rPr>
        <w:t>оритмы для учебных исполнителей</w:t>
      </w:r>
    </w:p>
    <w:p w:rsidR="006F0ADE" w:rsidRPr="000F17CD" w:rsidRDefault="006F0ADE" w:rsidP="00885225">
      <w:pPr>
        <w:tabs>
          <w:tab w:val="left" w:pos="3420"/>
          <w:tab w:val="left" w:pos="4500"/>
          <w:tab w:val="left" w:pos="7200"/>
        </w:tabs>
        <w:jc w:val="both"/>
        <w:rPr>
          <w:sz w:val="24"/>
          <w:szCs w:val="24"/>
          <w:lang w:val="ru-RU"/>
        </w:rPr>
      </w:pPr>
    </w:p>
    <w:p w:rsidR="006F0ADE" w:rsidRPr="000F17CD" w:rsidRDefault="006F0ADE" w:rsidP="006F0ADE">
      <w:pPr>
        <w:tabs>
          <w:tab w:val="left" w:pos="-142"/>
        </w:tabs>
        <w:spacing w:line="360" w:lineRule="auto"/>
        <w:ind w:left="415" w:right="-79"/>
        <w:jc w:val="center"/>
        <w:rPr>
          <w:b/>
          <w:sz w:val="24"/>
          <w:szCs w:val="24"/>
          <w:lang w:val="ru-RU"/>
        </w:rPr>
      </w:pPr>
      <w:r w:rsidRPr="000F17CD">
        <w:rPr>
          <w:b/>
          <w:sz w:val="24"/>
          <w:szCs w:val="24"/>
          <w:lang w:val="ru-RU"/>
        </w:rPr>
        <w:t>Учебный план</w:t>
      </w:r>
      <w:r w:rsidRPr="000F17CD">
        <w:rPr>
          <w:sz w:val="24"/>
          <w:szCs w:val="24"/>
          <w:u w:val="single"/>
          <w:lang w:val="ru-RU"/>
        </w:rPr>
        <w:t xml:space="preserve"> 2 </w:t>
      </w:r>
      <w:r w:rsidRPr="000F17CD">
        <w:rPr>
          <w:b/>
          <w:sz w:val="24"/>
          <w:szCs w:val="24"/>
          <w:lang w:val="ru-RU"/>
        </w:rPr>
        <w:t>года обучения</w:t>
      </w:r>
    </w:p>
    <w:tbl>
      <w:tblPr>
        <w:tblStyle w:val="a6"/>
        <w:tblW w:w="9464" w:type="dxa"/>
        <w:tblLayout w:type="fixed"/>
        <w:tblLook w:val="04A0" w:firstRow="1" w:lastRow="0" w:firstColumn="1" w:lastColumn="0" w:noHBand="0" w:noVBand="1"/>
      </w:tblPr>
      <w:tblGrid>
        <w:gridCol w:w="675"/>
        <w:gridCol w:w="3686"/>
        <w:gridCol w:w="850"/>
        <w:gridCol w:w="1134"/>
        <w:gridCol w:w="1276"/>
        <w:gridCol w:w="1843"/>
      </w:tblGrid>
      <w:tr w:rsidR="006F0ADE" w:rsidRPr="000F17CD" w:rsidTr="006F0ADE">
        <w:trPr>
          <w:trHeight w:val="516"/>
        </w:trPr>
        <w:tc>
          <w:tcPr>
            <w:tcW w:w="675" w:type="dxa"/>
            <w:vMerge w:val="restart"/>
            <w:vAlign w:val="center"/>
          </w:tcPr>
          <w:p w:rsidR="006F0ADE" w:rsidRPr="000F17CD" w:rsidRDefault="006F0ADE" w:rsidP="00A83F12">
            <w:pPr>
              <w:pStyle w:val="a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0F17CD">
              <w:rPr>
                <w:b w:val="0"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3686" w:type="dxa"/>
            <w:vMerge w:val="restart"/>
            <w:vAlign w:val="center"/>
          </w:tcPr>
          <w:p w:rsidR="006F0ADE" w:rsidRPr="000F17CD" w:rsidRDefault="006F0ADE" w:rsidP="00A83F12">
            <w:pPr>
              <w:pStyle w:val="a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0F17CD">
              <w:rPr>
                <w:b w:val="0"/>
                <w:sz w:val="24"/>
                <w:szCs w:val="24"/>
                <w:lang w:val="ru-RU"/>
              </w:rPr>
              <w:t>Название раздела, темы</w:t>
            </w:r>
          </w:p>
        </w:tc>
        <w:tc>
          <w:tcPr>
            <w:tcW w:w="3260" w:type="dxa"/>
            <w:gridSpan w:val="3"/>
            <w:tcBorders>
              <w:bottom w:val="single" w:sz="4" w:space="0" w:color="auto"/>
            </w:tcBorders>
            <w:vAlign w:val="center"/>
          </w:tcPr>
          <w:p w:rsidR="006F0ADE" w:rsidRPr="000F17CD" w:rsidRDefault="006F0ADE" w:rsidP="00A83F12">
            <w:pPr>
              <w:pStyle w:val="a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0F17CD">
              <w:rPr>
                <w:b w:val="0"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1843" w:type="dxa"/>
            <w:vMerge w:val="restart"/>
            <w:vAlign w:val="center"/>
          </w:tcPr>
          <w:p w:rsidR="006F0ADE" w:rsidRPr="000F17CD" w:rsidRDefault="006F0ADE" w:rsidP="00A83F12">
            <w:pPr>
              <w:pStyle w:val="a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0F17CD">
              <w:rPr>
                <w:b w:val="0"/>
                <w:sz w:val="24"/>
                <w:szCs w:val="24"/>
                <w:lang w:val="ru-RU"/>
              </w:rPr>
              <w:t>Форма аттестации / контроля</w:t>
            </w:r>
          </w:p>
        </w:tc>
      </w:tr>
      <w:tr w:rsidR="006F0ADE" w:rsidRPr="000F17CD" w:rsidTr="006F0ADE">
        <w:trPr>
          <w:trHeight w:val="644"/>
        </w:trPr>
        <w:tc>
          <w:tcPr>
            <w:tcW w:w="675" w:type="dxa"/>
            <w:vMerge/>
            <w:vAlign w:val="center"/>
          </w:tcPr>
          <w:p w:rsidR="006F0ADE" w:rsidRPr="000F17CD" w:rsidRDefault="006F0ADE" w:rsidP="00A83F12">
            <w:pPr>
              <w:pStyle w:val="a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  <w:vMerge/>
            <w:vAlign w:val="center"/>
          </w:tcPr>
          <w:p w:rsidR="006F0ADE" w:rsidRPr="000F17CD" w:rsidRDefault="006F0ADE" w:rsidP="00A83F12">
            <w:pPr>
              <w:pStyle w:val="a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6F0ADE" w:rsidRPr="000F17CD" w:rsidRDefault="006F0ADE" w:rsidP="00A83F12">
            <w:pPr>
              <w:pStyle w:val="a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0F17CD">
              <w:rPr>
                <w:b w:val="0"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F0ADE" w:rsidRPr="000F17CD" w:rsidRDefault="006F0ADE" w:rsidP="00A83F12">
            <w:pPr>
              <w:pStyle w:val="a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0F17CD">
              <w:rPr>
                <w:b w:val="0"/>
                <w:sz w:val="24"/>
                <w:szCs w:val="24"/>
                <w:lang w:val="ru-RU"/>
              </w:rPr>
              <w:t>Теория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F0ADE" w:rsidRPr="000F17CD" w:rsidRDefault="006F0ADE" w:rsidP="00A83F12">
            <w:pPr>
              <w:pStyle w:val="a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0F17CD">
              <w:rPr>
                <w:b w:val="0"/>
                <w:sz w:val="24"/>
                <w:szCs w:val="24"/>
                <w:lang w:val="ru-RU"/>
              </w:rPr>
              <w:t>Практика</w:t>
            </w:r>
          </w:p>
        </w:tc>
        <w:tc>
          <w:tcPr>
            <w:tcW w:w="1843" w:type="dxa"/>
            <w:vMerge/>
            <w:vAlign w:val="center"/>
          </w:tcPr>
          <w:p w:rsidR="006F0ADE" w:rsidRPr="000F17CD" w:rsidRDefault="006F0ADE" w:rsidP="00A83F12">
            <w:pPr>
              <w:pStyle w:val="a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6F0ADE" w:rsidRPr="000F17CD" w:rsidTr="006F0ADE">
        <w:tc>
          <w:tcPr>
            <w:tcW w:w="675" w:type="dxa"/>
          </w:tcPr>
          <w:p w:rsidR="006F0ADE" w:rsidRPr="000F17CD" w:rsidRDefault="006F0ADE" w:rsidP="00A83F12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</w:rPr>
            </w:pPr>
            <w:r w:rsidRPr="000F17CD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6F0ADE" w:rsidRPr="000F17CD" w:rsidRDefault="006F0ADE" w:rsidP="00A83F12">
            <w:pPr>
              <w:rPr>
                <w:sz w:val="24"/>
                <w:szCs w:val="24"/>
              </w:rPr>
            </w:pPr>
            <w:proofErr w:type="spellStart"/>
            <w:r w:rsidRPr="000F17CD">
              <w:rPr>
                <w:sz w:val="24"/>
                <w:szCs w:val="24"/>
              </w:rPr>
              <w:t>Знакомство</w:t>
            </w:r>
            <w:proofErr w:type="spellEnd"/>
            <w:r w:rsidRPr="000F17CD">
              <w:rPr>
                <w:sz w:val="24"/>
                <w:szCs w:val="24"/>
              </w:rPr>
              <w:t xml:space="preserve"> с </w:t>
            </w:r>
            <w:proofErr w:type="spellStart"/>
            <w:r w:rsidRPr="000F17CD">
              <w:rPr>
                <w:sz w:val="24"/>
                <w:szCs w:val="24"/>
              </w:rPr>
              <w:t>курсом</w:t>
            </w:r>
            <w:proofErr w:type="spellEnd"/>
            <w:r w:rsidRPr="000F17CD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:rsidR="006F0ADE" w:rsidRPr="000F17CD" w:rsidRDefault="006F0ADE" w:rsidP="006F0ADE">
            <w:pPr>
              <w:jc w:val="center"/>
              <w:rPr>
                <w:sz w:val="24"/>
                <w:szCs w:val="24"/>
                <w:lang w:val="ru-RU"/>
              </w:rPr>
            </w:pPr>
            <w:r w:rsidRPr="000F17CD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  <w:vAlign w:val="center"/>
          </w:tcPr>
          <w:p w:rsidR="006F0ADE" w:rsidRPr="000F17CD" w:rsidRDefault="006F0ADE" w:rsidP="006F0ADE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  <w:lang w:val="ru-RU"/>
              </w:rPr>
            </w:pPr>
            <w:r w:rsidRPr="000F17CD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276" w:type="dxa"/>
            <w:vAlign w:val="center"/>
          </w:tcPr>
          <w:p w:rsidR="006F0ADE" w:rsidRPr="000F17CD" w:rsidRDefault="006F0ADE" w:rsidP="006F0ADE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  <w:lang w:val="ru-RU"/>
              </w:rPr>
            </w:pPr>
            <w:r w:rsidRPr="000F17CD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843" w:type="dxa"/>
          </w:tcPr>
          <w:p w:rsidR="006F0ADE" w:rsidRPr="000F17CD" w:rsidRDefault="006F0ADE" w:rsidP="00A83F12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</w:rPr>
            </w:pPr>
            <w:proofErr w:type="spellStart"/>
            <w:r w:rsidRPr="000F17CD">
              <w:rPr>
                <w:sz w:val="24"/>
                <w:szCs w:val="24"/>
              </w:rPr>
              <w:t>Анкета</w:t>
            </w:r>
            <w:proofErr w:type="spellEnd"/>
          </w:p>
        </w:tc>
      </w:tr>
      <w:tr w:rsidR="006F0ADE" w:rsidRPr="000F17CD" w:rsidTr="006F0ADE">
        <w:tc>
          <w:tcPr>
            <w:tcW w:w="675" w:type="dxa"/>
          </w:tcPr>
          <w:p w:rsidR="006F0ADE" w:rsidRPr="000F17CD" w:rsidRDefault="006F0ADE" w:rsidP="00A83F12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</w:rPr>
            </w:pPr>
            <w:r w:rsidRPr="000F17CD">
              <w:rPr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6F0ADE" w:rsidRPr="000F17CD" w:rsidRDefault="006F0ADE" w:rsidP="00A83F12">
            <w:pPr>
              <w:rPr>
                <w:sz w:val="24"/>
                <w:szCs w:val="24"/>
              </w:rPr>
            </w:pPr>
            <w:proofErr w:type="spellStart"/>
            <w:r w:rsidRPr="000F17CD">
              <w:rPr>
                <w:sz w:val="24"/>
                <w:szCs w:val="24"/>
              </w:rPr>
              <w:t>Графика</w:t>
            </w:r>
            <w:proofErr w:type="spellEnd"/>
            <w:r w:rsidRPr="000F17CD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:rsidR="006F0ADE" w:rsidRPr="000F17CD" w:rsidRDefault="006F0ADE" w:rsidP="006F0ADE">
            <w:pPr>
              <w:jc w:val="center"/>
              <w:rPr>
                <w:sz w:val="24"/>
                <w:szCs w:val="24"/>
                <w:lang w:val="ru-RU"/>
              </w:rPr>
            </w:pPr>
            <w:r w:rsidRPr="000F17CD">
              <w:rPr>
                <w:sz w:val="24"/>
                <w:szCs w:val="24"/>
                <w:lang w:val="ru-RU"/>
              </w:rPr>
              <w:t>30</w:t>
            </w:r>
          </w:p>
        </w:tc>
        <w:tc>
          <w:tcPr>
            <w:tcW w:w="1134" w:type="dxa"/>
            <w:vAlign w:val="center"/>
          </w:tcPr>
          <w:p w:rsidR="006F0ADE" w:rsidRPr="000F17CD" w:rsidRDefault="006F0ADE" w:rsidP="006F0ADE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  <w:lang w:val="ru-RU"/>
              </w:rPr>
            </w:pPr>
            <w:r w:rsidRPr="000F17CD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276" w:type="dxa"/>
            <w:vAlign w:val="center"/>
          </w:tcPr>
          <w:p w:rsidR="006F0ADE" w:rsidRPr="000F17CD" w:rsidRDefault="006F0ADE" w:rsidP="006F0ADE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  <w:lang w:val="ru-RU"/>
              </w:rPr>
            </w:pPr>
            <w:r w:rsidRPr="000F17CD">
              <w:rPr>
                <w:sz w:val="24"/>
                <w:szCs w:val="24"/>
                <w:lang w:val="ru-RU"/>
              </w:rPr>
              <w:t>26</w:t>
            </w:r>
          </w:p>
        </w:tc>
        <w:tc>
          <w:tcPr>
            <w:tcW w:w="1843" w:type="dxa"/>
          </w:tcPr>
          <w:p w:rsidR="006F0ADE" w:rsidRPr="000F17CD" w:rsidRDefault="006F0ADE" w:rsidP="00A83F12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</w:rPr>
            </w:pPr>
            <w:proofErr w:type="spellStart"/>
            <w:r w:rsidRPr="000F17CD">
              <w:rPr>
                <w:sz w:val="24"/>
                <w:szCs w:val="24"/>
              </w:rPr>
              <w:t>Презентация</w:t>
            </w:r>
            <w:proofErr w:type="spellEnd"/>
          </w:p>
        </w:tc>
      </w:tr>
      <w:tr w:rsidR="006F0ADE" w:rsidRPr="000F17CD" w:rsidTr="006F0ADE">
        <w:tc>
          <w:tcPr>
            <w:tcW w:w="675" w:type="dxa"/>
          </w:tcPr>
          <w:p w:rsidR="006F0ADE" w:rsidRPr="000F17CD" w:rsidRDefault="006F0ADE" w:rsidP="00A83F12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</w:rPr>
            </w:pPr>
            <w:r w:rsidRPr="000F17CD">
              <w:rPr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6F0ADE" w:rsidRPr="000F17CD" w:rsidRDefault="006F0ADE" w:rsidP="00A83F12">
            <w:pPr>
              <w:rPr>
                <w:sz w:val="24"/>
                <w:szCs w:val="24"/>
              </w:rPr>
            </w:pPr>
            <w:proofErr w:type="spellStart"/>
            <w:r w:rsidRPr="000F17CD">
              <w:rPr>
                <w:sz w:val="24"/>
                <w:szCs w:val="24"/>
              </w:rPr>
              <w:t>Работа</w:t>
            </w:r>
            <w:proofErr w:type="spellEnd"/>
            <w:r w:rsidRPr="000F17CD">
              <w:rPr>
                <w:sz w:val="24"/>
                <w:szCs w:val="24"/>
              </w:rPr>
              <w:t xml:space="preserve"> с </w:t>
            </w:r>
            <w:proofErr w:type="spellStart"/>
            <w:r w:rsidRPr="000F17CD">
              <w:rPr>
                <w:sz w:val="24"/>
                <w:szCs w:val="24"/>
              </w:rPr>
              <w:t>текстом</w:t>
            </w:r>
            <w:proofErr w:type="spellEnd"/>
            <w:r w:rsidRPr="000F17CD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:rsidR="006F0ADE" w:rsidRPr="000F17CD" w:rsidRDefault="006F0ADE" w:rsidP="006F0ADE">
            <w:pPr>
              <w:jc w:val="center"/>
              <w:rPr>
                <w:sz w:val="24"/>
                <w:szCs w:val="24"/>
                <w:lang w:val="ru-RU"/>
              </w:rPr>
            </w:pPr>
            <w:r w:rsidRPr="000F17CD">
              <w:rPr>
                <w:sz w:val="24"/>
                <w:szCs w:val="24"/>
                <w:lang w:val="ru-RU"/>
              </w:rPr>
              <w:t>40</w:t>
            </w:r>
          </w:p>
        </w:tc>
        <w:tc>
          <w:tcPr>
            <w:tcW w:w="1134" w:type="dxa"/>
            <w:vAlign w:val="center"/>
          </w:tcPr>
          <w:p w:rsidR="006F0ADE" w:rsidRPr="000F17CD" w:rsidRDefault="006F0ADE" w:rsidP="006F0ADE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  <w:lang w:val="ru-RU"/>
              </w:rPr>
            </w:pPr>
            <w:r w:rsidRPr="000F17CD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276" w:type="dxa"/>
            <w:vAlign w:val="center"/>
          </w:tcPr>
          <w:p w:rsidR="006F0ADE" w:rsidRPr="000F17CD" w:rsidRDefault="006F0ADE" w:rsidP="006F0ADE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  <w:lang w:val="ru-RU"/>
              </w:rPr>
            </w:pPr>
            <w:r w:rsidRPr="000F17CD">
              <w:rPr>
                <w:sz w:val="24"/>
                <w:szCs w:val="24"/>
                <w:lang w:val="ru-RU"/>
              </w:rPr>
              <w:t>36</w:t>
            </w:r>
          </w:p>
        </w:tc>
        <w:tc>
          <w:tcPr>
            <w:tcW w:w="1843" w:type="dxa"/>
          </w:tcPr>
          <w:p w:rsidR="006F0ADE" w:rsidRPr="000F17CD" w:rsidRDefault="006F0ADE" w:rsidP="00A83F12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</w:rPr>
            </w:pPr>
            <w:proofErr w:type="spellStart"/>
            <w:r w:rsidRPr="000F17CD">
              <w:rPr>
                <w:sz w:val="24"/>
                <w:szCs w:val="24"/>
              </w:rPr>
              <w:t>Текстовый</w:t>
            </w:r>
            <w:proofErr w:type="spellEnd"/>
            <w:r w:rsidRPr="000F17CD">
              <w:rPr>
                <w:sz w:val="24"/>
                <w:szCs w:val="24"/>
              </w:rPr>
              <w:t xml:space="preserve"> </w:t>
            </w:r>
            <w:proofErr w:type="spellStart"/>
            <w:r w:rsidRPr="000F17CD">
              <w:rPr>
                <w:sz w:val="24"/>
                <w:szCs w:val="24"/>
              </w:rPr>
              <w:t>документ</w:t>
            </w:r>
            <w:proofErr w:type="spellEnd"/>
          </w:p>
        </w:tc>
      </w:tr>
      <w:tr w:rsidR="006F0ADE" w:rsidRPr="000F17CD" w:rsidTr="006F0ADE">
        <w:tc>
          <w:tcPr>
            <w:tcW w:w="675" w:type="dxa"/>
          </w:tcPr>
          <w:p w:rsidR="006F0ADE" w:rsidRPr="000F17CD" w:rsidRDefault="006F0ADE" w:rsidP="00A83F12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</w:rPr>
            </w:pPr>
            <w:r w:rsidRPr="000F17CD">
              <w:rPr>
                <w:sz w:val="24"/>
                <w:szCs w:val="24"/>
              </w:rPr>
              <w:t>4</w:t>
            </w:r>
          </w:p>
        </w:tc>
        <w:tc>
          <w:tcPr>
            <w:tcW w:w="3686" w:type="dxa"/>
          </w:tcPr>
          <w:p w:rsidR="006F0ADE" w:rsidRPr="000F17CD" w:rsidRDefault="006F0ADE" w:rsidP="00A83F12">
            <w:pPr>
              <w:rPr>
                <w:sz w:val="24"/>
                <w:szCs w:val="24"/>
              </w:rPr>
            </w:pPr>
            <w:proofErr w:type="spellStart"/>
            <w:r w:rsidRPr="000F17CD">
              <w:rPr>
                <w:sz w:val="24"/>
                <w:szCs w:val="24"/>
              </w:rPr>
              <w:t>Электронные</w:t>
            </w:r>
            <w:proofErr w:type="spellEnd"/>
            <w:r w:rsidRPr="000F17CD">
              <w:rPr>
                <w:sz w:val="24"/>
                <w:szCs w:val="24"/>
              </w:rPr>
              <w:t xml:space="preserve"> </w:t>
            </w:r>
            <w:proofErr w:type="spellStart"/>
            <w:r w:rsidRPr="000F17CD">
              <w:rPr>
                <w:sz w:val="24"/>
                <w:szCs w:val="24"/>
              </w:rPr>
              <w:t>таблицы</w:t>
            </w:r>
            <w:proofErr w:type="spellEnd"/>
            <w:r w:rsidRPr="000F17CD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:rsidR="006F0ADE" w:rsidRPr="000F17CD" w:rsidRDefault="006F0ADE" w:rsidP="006F0ADE">
            <w:pPr>
              <w:jc w:val="center"/>
              <w:rPr>
                <w:sz w:val="24"/>
                <w:szCs w:val="24"/>
                <w:lang w:val="ru-RU"/>
              </w:rPr>
            </w:pPr>
            <w:r w:rsidRPr="000F17CD">
              <w:rPr>
                <w:sz w:val="24"/>
                <w:szCs w:val="24"/>
                <w:lang w:val="ru-RU"/>
              </w:rPr>
              <w:t>20</w:t>
            </w:r>
          </w:p>
        </w:tc>
        <w:tc>
          <w:tcPr>
            <w:tcW w:w="1134" w:type="dxa"/>
            <w:vAlign w:val="center"/>
          </w:tcPr>
          <w:p w:rsidR="006F0ADE" w:rsidRPr="000F17CD" w:rsidRDefault="006F0ADE" w:rsidP="006F0ADE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  <w:lang w:val="ru-RU"/>
              </w:rPr>
            </w:pPr>
            <w:r w:rsidRPr="000F17CD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276" w:type="dxa"/>
            <w:vAlign w:val="center"/>
          </w:tcPr>
          <w:p w:rsidR="006F0ADE" w:rsidRPr="000F17CD" w:rsidRDefault="006F0ADE" w:rsidP="006F0ADE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  <w:lang w:val="ru-RU"/>
              </w:rPr>
            </w:pPr>
            <w:r w:rsidRPr="000F17CD">
              <w:rPr>
                <w:sz w:val="24"/>
                <w:szCs w:val="24"/>
                <w:lang w:val="ru-RU"/>
              </w:rPr>
              <w:t>14</w:t>
            </w:r>
          </w:p>
        </w:tc>
        <w:tc>
          <w:tcPr>
            <w:tcW w:w="1843" w:type="dxa"/>
          </w:tcPr>
          <w:p w:rsidR="006F0ADE" w:rsidRPr="000F17CD" w:rsidRDefault="006F0ADE" w:rsidP="00A83F12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</w:rPr>
            </w:pPr>
            <w:proofErr w:type="spellStart"/>
            <w:r w:rsidRPr="000F17CD">
              <w:rPr>
                <w:sz w:val="24"/>
                <w:szCs w:val="24"/>
              </w:rPr>
              <w:t>Электронная</w:t>
            </w:r>
            <w:proofErr w:type="spellEnd"/>
            <w:r w:rsidRPr="000F17CD">
              <w:rPr>
                <w:sz w:val="24"/>
                <w:szCs w:val="24"/>
              </w:rPr>
              <w:t xml:space="preserve"> </w:t>
            </w:r>
            <w:proofErr w:type="spellStart"/>
            <w:r w:rsidRPr="000F17CD">
              <w:rPr>
                <w:sz w:val="24"/>
                <w:szCs w:val="24"/>
              </w:rPr>
              <w:t>таблица</w:t>
            </w:r>
            <w:proofErr w:type="spellEnd"/>
          </w:p>
        </w:tc>
      </w:tr>
      <w:tr w:rsidR="006F0ADE" w:rsidRPr="000F17CD" w:rsidTr="006F0ADE">
        <w:tc>
          <w:tcPr>
            <w:tcW w:w="675" w:type="dxa"/>
          </w:tcPr>
          <w:p w:rsidR="006F0ADE" w:rsidRPr="000F17CD" w:rsidRDefault="006F0ADE" w:rsidP="00A83F12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</w:rPr>
            </w:pPr>
            <w:r w:rsidRPr="000F17CD">
              <w:rPr>
                <w:sz w:val="24"/>
                <w:szCs w:val="24"/>
              </w:rPr>
              <w:t>5</w:t>
            </w:r>
          </w:p>
        </w:tc>
        <w:tc>
          <w:tcPr>
            <w:tcW w:w="3686" w:type="dxa"/>
          </w:tcPr>
          <w:p w:rsidR="006F0ADE" w:rsidRPr="000F17CD" w:rsidRDefault="006F0ADE" w:rsidP="00A83F12">
            <w:pPr>
              <w:rPr>
                <w:sz w:val="24"/>
                <w:szCs w:val="24"/>
              </w:rPr>
            </w:pPr>
            <w:proofErr w:type="spellStart"/>
            <w:r w:rsidRPr="000F17CD">
              <w:rPr>
                <w:sz w:val="24"/>
                <w:szCs w:val="24"/>
              </w:rPr>
              <w:t>Мультимедиа</w:t>
            </w:r>
            <w:proofErr w:type="spellEnd"/>
            <w:r w:rsidRPr="000F17CD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:rsidR="006F0ADE" w:rsidRPr="000F17CD" w:rsidRDefault="006F0ADE" w:rsidP="006F0ADE">
            <w:pPr>
              <w:jc w:val="center"/>
              <w:rPr>
                <w:sz w:val="24"/>
                <w:szCs w:val="24"/>
                <w:lang w:val="ru-RU"/>
              </w:rPr>
            </w:pPr>
            <w:r w:rsidRPr="000F17CD"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1134" w:type="dxa"/>
            <w:vAlign w:val="center"/>
          </w:tcPr>
          <w:p w:rsidR="006F0ADE" w:rsidRPr="000F17CD" w:rsidRDefault="006F0ADE" w:rsidP="006F0ADE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  <w:lang w:val="ru-RU"/>
              </w:rPr>
            </w:pPr>
            <w:r w:rsidRPr="000F17CD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276" w:type="dxa"/>
            <w:vAlign w:val="center"/>
          </w:tcPr>
          <w:p w:rsidR="006F0ADE" w:rsidRPr="000F17CD" w:rsidRDefault="006F0ADE" w:rsidP="006F0ADE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  <w:lang w:val="ru-RU"/>
              </w:rPr>
            </w:pPr>
            <w:r w:rsidRPr="000F17CD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843" w:type="dxa"/>
          </w:tcPr>
          <w:p w:rsidR="006F0ADE" w:rsidRPr="000F17CD" w:rsidRDefault="006F0ADE" w:rsidP="00A83F12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</w:rPr>
            </w:pPr>
            <w:proofErr w:type="spellStart"/>
            <w:r w:rsidRPr="000F17CD">
              <w:rPr>
                <w:sz w:val="24"/>
                <w:szCs w:val="24"/>
              </w:rPr>
              <w:t>Презентация</w:t>
            </w:r>
            <w:proofErr w:type="spellEnd"/>
          </w:p>
        </w:tc>
      </w:tr>
      <w:tr w:rsidR="006F0ADE" w:rsidRPr="000F17CD" w:rsidTr="006F0ADE">
        <w:tc>
          <w:tcPr>
            <w:tcW w:w="675" w:type="dxa"/>
          </w:tcPr>
          <w:p w:rsidR="006F0ADE" w:rsidRPr="000F17CD" w:rsidRDefault="006F0ADE" w:rsidP="00A83F12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</w:rPr>
            </w:pPr>
            <w:r w:rsidRPr="000F17CD">
              <w:rPr>
                <w:sz w:val="24"/>
                <w:szCs w:val="24"/>
              </w:rPr>
              <w:t>6</w:t>
            </w:r>
          </w:p>
        </w:tc>
        <w:tc>
          <w:tcPr>
            <w:tcW w:w="3686" w:type="dxa"/>
          </w:tcPr>
          <w:p w:rsidR="006F0ADE" w:rsidRPr="000F17CD" w:rsidRDefault="006F0ADE" w:rsidP="00A83F12">
            <w:pPr>
              <w:rPr>
                <w:sz w:val="24"/>
                <w:szCs w:val="24"/>
              </w:rPr>
            </w:pPr>
            <w:proofErr w:type="spellStart"/>
            <w:r w:rsidRPr="000F17CD">
              <w:rPr>
                <w:sz w:val="24"/>
                <w:szCs w:val="24"/>
              </w:rPr>
              <w:t>Повторение</w:t>
            </w:r>
            <w:proofErr w:type="spellEnd"/>
            <w:r w:rsidRPr="000F17CD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:rsidR="006F0ADE" w:rsidRPr="000F17CD" w:rsidRDefault="006F0ADE" w:rsidP="006F0ADE">
            <w:pPr>
              <w:jc w:val="center"/>
              <w:rPr>
                <w:sz w:val="24"/>
                <w:szCs w:val="24"/>
              </w:rPr>
            </w:pPr>
            <w:r w:rsidRPr="000F17CD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6F0ADE" w:rsidRPr="000F17CD" w:rsidRDefault="006F0ADE" w:rsidP="006F0ADE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</w:rPr>
            </w:pPr>
            <w:r w:rsidRPr="000F17C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6F0ADE" w:rsidRPr="000F17CD" w:rsidRDefault="00EF78A0" w:rsidP="006F0ADE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  <w:lang w:val="ru-RU"/>
              </w:rPr>
            </w:pPr>
            <w:r w:rsidRPr="000F17CD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</w:tcPr>
          <w:p w:rsidR="006F0ADE" w:rsidRPr="000F17CD" w:rsidRDefault="006F0ADE" w:rsidP="00A83F12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</w:rPr>
            </w:pPr>
            <w:proofErr w:type="spellStart"/>
            <w:r w:rsidRPr="000F17CD">
              <w:rPr>
                <w:sz w:val="24"/>
                <w:szCs w:val="24"/>
              </w:rPr>
              <w:t>Опрос</w:t>
            </w:r>
            <w:proofErr w:type="spellEnd"/>
          </w:p>
        </w:tc>
      </w:tr>
      <w:tr w:rsidR="006F0ADE" w:rsidRPr="000F17CD" w:rsidTr="006F0ADE">
        <w:tc>
          <w:tcPr>
            <w:tcW w:w="675" w:type="dxa"/>
          </w:tcPr>
          <w:p w:rsidR="006F0ADE" w:rsidRPr="000F17CD" w:rsidRDefault="006F0ADE" w:rsidP="00A83F12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</w:rPr>
            </w:pPr>
            <w:r w:rsidRPr="000F17CD">
              <w:rPr>
                <w:sz w:val="24"/>
                <w:szCs w:val="24"/>
              </w:rPr>
              <w:t>7</w:t>
            </w:r>
          </w:p>
        </w:tc>
        <w:tc>
          <w:tcPr>
            <w:tcW w:w="3686" w:type="dxa"/>
          </w:tcPr>
          <w:p w:rsidR="006F0ADE" w:rsidRPr="000F17CD" w:rsidRDefault="006F0ADE" w:rsidP="006F0ADE">
            <w:pPr>
              <w:rPr>
                <w:sz w:val="24"/>
                <w:szCs w:val="24"/>
              </w:rPr>
            </w:pPr>
            <w:r w:rsidRPr="000F17CD">
              <w:rPr>
                <w:sz w:val="24"/>
                <w:szCs w:val="24"/>
                <w:lang w:val="ru-RU"/>
              </w:rPr>
              <w:t>Индивидуальный п</w:t>
            </w:r>
            <w:proofErr w:type="spellStart"/>
            <w:r w:rsidRPr="000F17CD">
              <w:rPr>
                <w:sz w:val="24"/>
                <w:szCs w:val="24"/>
              </w:rPr>
              <w:t>роект</w:t>
            </w:r>
            <w:proofErr w:type="spellEnd"/>
            <w:r w:rsidRPr="000F17CD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:rsidR="006F0ADE" w:rsidRPr="000F17CD" w:rsidRDefault="006F0ADE" w:rsidP="006F0ADE">
            <w:pPr>
              <w:jc w:val="center"/>
              <w:rPr>
                <w:sz w:val="24"/>
                <w:szCs w:val="24"/>
                <w:lang w:val="ru-RU"/>
              </w:rPr>
            </w:pPr>
            <w:r w:rsidRPr="000F17CD">
              <w:rPr>
                <w:sz w:val="24"/>
                <w:szCs w:val="24"/>
                <w:lang w:val="ru-RU"/>
              </w:rPr>
              <w:t>36</w:t>
            </w:r>
          </w:p>
        </w:tc>
        <w:tc>
          <w:tcPr>
            <w:tcW w:w="1134" w:type="dxa"/>
            <w:vAlign w:val="center"/>
          </w:tcPr>
          <w:p w:rsidR="006F0ADE" w:rsidRPr="000F17CD" w:rsidRDefault="006F0ADE" w:rsidP="006F0ADE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</w:rPr>
            </w:pPr>
            <w:r w:rsidRPr="000F17CD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6F0ADE" w:rsidRPr="000F17CD" w:rsidRDefault="006F0ADE" w:rsidP="006F0ADE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  <w:lang w:val="ru-RU"/>
              </w:rPr>
            </w:pPr>
            <w:r w:rsidRPr="000F17CD">
              <w:rPr>
                <w:sz w:val="24"/>
                <w:szCs w:val="24"/>
                <w:lang w:val="ru-RU"/>
              </w:rPr>
              <w:t>34</w:t>
            </w:r>
          </w:p>
        </w:tc>
        <w:tc>
          <w:tcPr>
            <w:tcW w:w="1843" w:type="dxa"/>
          </w:tcPr>
          <w:p w:rsidR="006F0ADE" w:rsidRPr="000F17CD" w:rsidRDefault="006F0ADE" w:rsidP="00A83F12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</w:rPr>
            </w:pPr>
            <w:proofErr w:type="spellStart"/>
            <w:r w:rsidRPr="000F17CD">
              <w:rPr>
                <w:sz w:val="24"/>
                <w:szCs w:val="24"/>
              </w:rPr>
              <w:t>Тестирование</w:t>
            </w:r>
            <w:proofErr w:type="spellEnd"/>
          </w:p>
        </w:tc>
      </w:tr>
      <w:tr w:rsidR="006F0ADE" w:rsidRPr="000F17CD" w:rsidTr="006F0ADE">
        <w:tc>
          <w:tcPr>
            <w:tcW w:w="675" w:type="dxa"/>
          </w:tcPr>
          <w:p w:rsidR="006F0ADE" w:rsidRPr="000F17CD" w:rsidRDefault="006F0ADE" w:rsidP="00A83F12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</w:rPr>
            </w:pPr>
            <w:r w:rsidRPr="000F17CD">
              <w:rPr>
                <w:sz w:val="24"/>
                <w:szCs w:val="24"/>
              </w:rPr>
              <w:t>8</w:t>
            </w:r>
          </w:p>
        </w:tc>
        <w:tc>
          <w:tcPr>
            <w:tcW w:w="3686" w:type="dxa"/>
          </w:tcPr>
          <w:p w:rsidR="006F0ADE" w:rsidRPr="000F17CD" w:rsidRDefault="006C328A" w:rsidP="00A83F12">
            <w:pPr>
              <w:rPr>
                <w:sz w:val="24"/>
                <w:szCs w:val="24"/>
              </w:rPr>
            </w:pPr>
            <w:proofErr w:type="spellStart"/>
            <w:r w:rsidRPr="000F17CD">
              <w:rPr>
                <w:sz w:val="24"/>
                <w:szCs w:val="24"/>
              </w:rPr>
              <w:t>Создание</w:t>
            </w:r>
            <w:proofErr w:type="spellEnd"/>
            <w:r w:rsidRPr="000F17CD">
              <w:rPr>
                <w:sz w:val="24"/>
                <w:szCs w:val="24"/>
              </w:rPr>
              <w:t xml:space="preserve"> </w:t>
            </w:r>
            <w:proofErr w:type="spellStart"/>
            <w:r w:rsidRPr="000F17CD">
              <w:rPr>
                <w:sz w:val="24"/>
                <w:szCs w:val="24"/>
              </w:rPr>
              <w:t>проекта</w:t>
            </w:r>
            <w:proofErr w:type="spellEnd"/>
          </w:p>
        </w:tc>
        <w:tc>
          <w:tcPr>
            <w:tcW w:w="850" w:type="dxa"/>
            <w:vAlign w:val="center"/>
          </w:tcPr>
          <w:p w:rsidR="006F0ADE" w:rsidRPr="000F17CD" w:rsidRDefault="006F0ADE" w:rsidP="006F0ADE">
            <w:pPr>
              <w:jc w:val="center"/>
              <w:rPr>
                <w:sz w:val="24"/>
                <w:szCs w:val="24"/>
              </w:rPr>
            </w:pPr>
            <w:r w:rsidRPr="000F17CD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6F0ADE" w:rsidRPr="000F17CD" w:rsidRDefault="00EF78A0" w:rsidP="006F0ADE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  <w:lang w:val="ru-RU"/>
              </w:rPr>
            </w:pPr>
            <w:r w:rsidRPr="000F17CD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vAlign w:val="center"/>
          </w:tcPr>
          <w:p w:rsidR="006F0ADE" w:rsidRPr="000F17CD" w:rsidRDefault="006F0ADE" w:rsidP="006F0ADE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</w:rPr>
            </w:pPr>
            <w:r w:rsidRPr="000F17C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6F0ADE" w:rsidRPr="000F17CD" w:rsidRDefault="006F0ADE" w:rsidP="00A83F12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</w:rPr>
            </w:pPr>
            <w:proofErr w:type="spellStart"/>
            <w:r w:rsidRPr="000F17CD">
              <w:rPr>
                <w:sz w:val="24"/>
                <w:szCs w:val="24"/>
              </w:rPr>
              <w:t>Видеофильм</w:t>
            </w:r>
            <w:proofErr w:type="spellEnd"/>
          </w:p>
        </w:tc>
      </w:tr>
      <w:tr w:rsidR="006F0ADE" w:rsidRPr="000F17CD" w:rsidTr="006F0ADE">
        <w:tc>
          <w:tcPr>
            <w:tcW w:w="675" w:type="dxa"/>
          </w:tcPr>
          <w:p w:rsidR="006F0ADE" w:rsidRPr="000F17CD" w:rsidRDefault="006F0ADE" w:rsidP="00A83F12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</w:rPr>
            </w:pPr>
            <w:r w:rsidRPr="000F17CD">
              <w:rPr>
                <w:sz w:val="24"/>
                <w:szCs w:val="24"/>
              </w:rPr>
              <w:t>9</w:t>
            </w:r>
          </w:p>
        </w:tc>
        <w:tc>
          <w:tcPr>
            <w:tcW w:w="3686" w:type="dxa"/>
          </w:tcPr>
          <w:p w:rsidR="006F0ADE" w:rsidRPr="000F17CD" w:rsidRDefault="006F0ADE" w:rsidP="00A83F12">
            <w:pPr>
              <w:rPr>
                <w:sz w:val="24"/>
                <w:szCs w:val="24"/>
              </w:rPr>
            </w:pPr>
            <w:proofErr w:type="spellStart"/>
            <w:r w:rsidRPr="000F17CD">
              <w:rPr>
                <w:sz w:val="24"/>
                <w:szCs w:val="24"/>
              </w:rPr>
              <w:t>Заключительное</w:t>
            </w:r>
            <w:proofErr w:type="spellEnd"/>
            <w:r w:rsidRPr="000F17CD">
              <w:rPr>
                <w:sz w:val="24"/>
                <w:szCs w:val="24"/>
              </w:rPr>
              <w:t xml:space="preserve"> </w:t>
            </w:r>
            <w:proofErr w:type="spellStart"/>
            <w:r w:rsidRPr="000F17CD">
              <w:rPr>
                <w:sz w:val="24"/>
                <w:szCs w:val="24"/>
              </w:rPr>
              <w:t>занятие</w:t>
            </w:r>
            <w:proofErr w:type="spellEnd"/>
          </w:p>
        </w:tc>
        <w:tc>
          <w:tcPr>
            <w:tcW w:w="850" w:type="dxa"/>
            <w:vAlign w:val="center"/>
          </w:tcPr>
          <w:p w:rsidR="006F0ADE" w:rsidRPr="000F17CD" w:rsidRDefault="00EF78A0" w:rsidP="006F0ADE">
            <w:pPr>
              <w:jc w:val="center"/>
              <w:rPr>
                <w:sz w:val="24"/>
                <w:szCs w:val="24"/>
                <w:lang w:val="ru-RU"/>
              </w:rPr>
            </w:pPr>
            <w:r w:rsidRPr="000F17CD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  <w:vAlign w:val="center"/>
          </w:tcPr>
          <w:p w:rsidR="006F0ADE" w:rsidRPr="000F17CD" w:rsidRDefault="00EF78A0" w:rsidP="006F0ADE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  <w:lang w:val="ru-RU"/>
              </w:rPr>
            </w:pPr>
            <w:r w:rsidRPr="000F17CD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276" w:type="dxa"/>
            <w:vAlign w:val="center"/>
          </w:tcPr>
          <w:p w:rsidR="006F0ADE" w:rsidRPr="000F17CD" w:rsidRDefault="00EF78A0" w:rsidP="006F0ADE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  <w:lang w:val="ru-RU"/>
              </w:rPr>
            </w:pPr>
            <w:r w:rsidRPr="000F17CD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843" w:type="dxa"/>
          </w:tcPr>
          <w:p w:rsidR="006F0ADE" w:rsidRPr="000F17CD" w:rsidRDefault="006F0ADE" w:rsidP="00A83F12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</w:rPr>
            </w:pPr>
            <w:proofErr w:type="spellStart"/>
            <w:r w:rsidRPr="000F17CD">
              <w:rPr>
                <w:sz w:val="24"/>
                <w:szCs w:val="24"/>
              </w:rPr>
              <w:t>Анкета</w:t>
            </w:r>
            <w:proofErr w:type="spellEnd"/>
          </w:p>
        </w:tc>
      </w:tr>
      <w:tr w:rsidR="006F0ADE" w:rsidRPr="000F17CD" w:rsidTr="006F0ADE">
        <w:tc>
          <w:tcPr>
            <w:tcW w:w="675" w:type="dxa"/>
          </w:tcPr>
          <w:p w:rsidR="006F0ADE" w:rsidRPr="000F17CD" w:rsidRDefault="006F0ADE" w:rsidP="00A83F12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6F0ADE" w:rsidRPr="000F17CD" w:rsidRDefault="006F0ADE" w:rsidP="00A83F12">
            <w:pPr>
              <w:tabs>
                <w:tab w:val="left" w:pos="3420"/>
                <w:tab w:val="left" w:pos="4500"/>
                <w:tab w:val="left" w:pos="7200"/>
              </w:tabs>
              <w:jc w:val="right"/>
              <w:rPr>
                <w:b/>
                <w:sz w:val="24"/>
                <w:szCs w:val="24"/>
              </w:rPr>
            </w:pPr>
            <w:proofErr w:type="spellStart"/>
            <w:r w:rsidRPr="000F17CD">
              <w:rPr>
                <w:b/>
                <w:sz w:val="24"/>
                <w:szCs w:val="24"/>
              </w:rPr>
              <w:t>Итого</w:t>
            </w:r>
            <w:proofErr w:type="spellEnd"/>
            <w:r w:rsidRPr="000F17CD">
              <w:rPr>
                <w:b/>
                <w:sz w:val="24"/>
                <w:szCs w:val="24"/>
              </w:rPr>
              <w:t xml:space="preserve">: </w:t>
            </w:r>
          </w:p>
        </w:tc>
        <w:tc>
          <w:tcPr>
            <w:tcW w:w="850" w:type="dxa"/>
            <w:vAlign w:val="center"/>
          </w:tcPr>
          <w:p w:rsidR="006F0ADE" w:rsidRPr="000F17CD" w:rsidRDefault="00EF78A0" w:rsidP="006F0ADE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b/>
                <w:sz w:val="24"/>
                <w:szCs w:val="24"/>
                <w:lang w:val="ru-RU"/>
              </w:rPr>
            </w:pPr>
            <w:r w:rsidRPr="000F17CD">
              <w:rPr>
                <w:b/>
                <w:sz w:val="24"/>
                <w:szCs w:val="24"/>
                <w:lang w:val="ru-RU"/>
              </w:rPr>
              <w:t>144</w:t>
            </w:r>
          </w:p>
        </w:tc>
        <w:tc>
          <w:tcPr>
            <w:tcW w:w="1134" w:type="dxa"/>
            <w:vAlign w:val="center"/>
          </w:tcPr>
          <w:p w:rsidR="006F0ADE" w:rsidRPr="000F17CD" w:rsidRDefault="00EF78A0" w:rsidP="006F0ADE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b/>
                <w:sz w:val="24"/>
                <w:szCs w:val="24"/>
                <w:lang w:val="ru-RU"/>
              </w:rPr>
            </w:pPr>
            <w:r w:rsidRPr="000F17CD">
              <w:rPr>
                <w:b/>
                <w:sz w:val="24"/>
                <w:szCs w:val="24"/>
                <w:lang w:val="ru-RU"/>
              </w:rPr>
              <w:t>23</w:t>
            </w:r>
          </w:p>
        </w:tc>
        <w:tc>
          <w:tcPr>
            <w:tcW w:w="1276" w:type="dxa"/>
            <w:vAlign w:val="center"/>
          </w:tcPr>
          <w:p w:rsidR="006F0ADE" w:rsidRPr="000F17CD" w:rsidRDefault="00EF78A0" w:rsidP="006F0ADE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b/>
                <w:sz w:val="24"/>
                <w:szCs w:val="24"/>
                <w:lang w:val="ru-RU"/>
              </w:rPr>
            </w:pPr>
            <w:r w:rsidRPr="000F17CD">
              <w:rPr>
                <w:b/>
                <w:sz w:val="24"/>
                <w:szCs w:val="24"/>
                <w:lang w:val="ru-RU"/>
              </w:rPr>
              <w:t>121</w:t>
            </w:r>
          </w:p>
        </w:tc>
        <w:tc>
          <w:tcPr>
            <w:tcW w:w="1843" w:type="dxa"/>
          </w:tcPr>
          <w:p w:rsidR="006F0ADE" w:rsidRPr="000F17CD" w:rsidRDefault="006F0ADE" w:rsidP="00A83F12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6F0ADE" w:rsidRPr="000F17CD" w:rsidRDefault="006F0ADE" w:rsidP="006C328A">
      <w:pPr>
        <w:pStyle w:val="a3"/>
        <w:spacing w:line="20" w:lineRule="atLeast"/>
        <w:jc w:val="both"/>
        <w:rPr>
          <w:sz w:val="24"/>
          <w:szCs w:val="24"/>
          <w:lang w:val="ru-RU"/>
        </w:rPr>
      </w:pPr>
    </w:p>
    <w:p w:rsidR="00A83F12" w:rsidRPr="000F17CD" w:rsidRDefault="00A83F12" w:rsidP="006C328A">
      <w:pPr>
        <w:pStyle w:val="a3"/>
        <w:tabs>
          <w:tab w:val="left" w:pos="6142"/>
        </w:tabs>
        <w:spacing w:line="20" w:lineRule="atLeast"/>
        <w:jc w:val="center"/>
        <w:rPr>
          <w:sz w:val="24"/>
          <w:szCs w:val="24"/>
          <w:lang w:val="ru-RU"/>
        </w:rPr>
      </w:pPr>
      <w:r w:rsidRPr="000F17CD">
        <w:rPr>
          <w:sz w:val="24"/>
          <w:szCs w:val="24"/>
          <w:lang w:val="ru-RU"/>
        </w:rPr>
        <w:t>Содержание учебного плана 2 года обучения</w:t>
      </w:r>
    </w:p>
    <w:p w:rsidR="00A83F12" w:rsidRPr="000F17CD" w:rsidRDefault="00A83F12" w:rsidP="00885225">
      <w:pPr>
        <w:adjustRightInd w:val="0"/>
        <w:spacing w:line="20" w:lineRule="atLeast"/>
        <w:jc w:val="both"/>
        <w:rPr>
          <w:b/>
          <w:sz w:val="24"/>
          <w:szCs w:val="24"/>
          <w:lang w:val="ru-RU"/>
        </w:rPr>
      </w:pPr>
      <w:r w:rsidRPr="000F17CD">
        <w:rPr>
          <w:b/>
          <w:sz w:val="24"/>
          <w:szCs w:val="24"/>
          <w:lang w:val="ru-RU"/>
        </w:rPr>
        <w:t xml:space="preserve">1. Знакомство с курсом. Подготовка к работе. </w:t>
      </w:r>
    </w:p>
    <w:p w:rsidR="00A83F12" w:rsidRPr="000F17CD" w:rsidRDefault="00A83F12" w:rsidP="00885225">
      <w:pPr>
        <w:adjustRightInd w:val="0"/>
        <w:spacing w:line="20" w:lineRule="atLeast"/>
        <w:contextualSpacing/>
        <w:jc w:val="both"/>
        <w:rPr>
          <w:sz w:val="24"/>
          <w:szCs w:val="24"/>
          <w:lang w:val="ru-RU"/>
        </w:rPr>
      </w:pPr>
      <w:r w:rsidRPr="000F17CD">
        <w:rPr>
          <w:i/>
          <w:sz w:val="24"/>
          <w:szCs w:val="24"/>
          <w:lang w:val="ru-RU"/>
        </w:rPr>
        <w:t xml:space="preserve">Теоретическая часть. </w:t>
      </w:r>
      <w:r w:rsidRPr="000F17CD">
        <w:rPr>
          <w:sz w:val="24"/>
          <w:szCs w:val="24"/>
          <w:lang w:val="ru-RU"/>
        </w:rPr>
        <w:t xml:space="preserve"> Введение. Обзор.  Найдите кого-то, кто ... Правила поведения на занятиях. Заключение.</w:t>
      </w:r>
    </w:p>
    <w:p w:rsidR="00A83F12" w:rsidRPr="000F17CD" w:rsidRDefault="00A83F12" w:rsidP="00885225">
      <w:pPr>
        <w:adjustRightInd w:val="0"/>
        <w:spacing w:line="20" w:lineRule="atLeast"/>
        <w:contextualSpacing/>
        <w:jc w:val="both"/>
        <w:rPr>
          <w:sz w:val="24"/>
          <w:szCs w:val="24"/>
          <w:lang w:val="ru-RU"/>
        </w:rPr>
      </w:pPr>
      <w:r w:rsidRPr="000F17CD">
        <w:rPr>
          <w:i/>
          <w:sz w:val="24"/>
          <w:szCs w:val="24"/>
          <w:lang w:val="ru-RU"/>
        </w:rPr>
        <w:lastRenderedPageBreak/>
        <w:t>Практическая часть</w:t>
      </w:r>
      <w:r w:rsidRPr="000F17CD">
        <w:rPr>
          <w:sz w:val="24"/>
          <w:szCs w:val="24"/>
          <w:lang w:val="ru-RU"/>
        </w:rPr>
        <w:t xml:space="preserve">. Основы работы на компьютере. Поиск в Интернете Местное сообщество. </w:t>
      </w:r>
    </w:p>
    <w:p w:rsidR="00A83F12" w:rsidRPr="00D61E0A" w:rsidRDefault="00A83F12" w:rsidP="00885225">
      <w:pPr>
        <w:adjustRightInd w:val="0"/>
        <w:spacing w:line="20" w:lineRule="atLeast"/>
        <w:contextualSpacing/>
        <w:jc w:val="both"/>
        <w:rPr>
          <w:b/>
          <w:sz w:val="24"/>
          <w:szCs w:val="24"/>
          <w:lang w:val="ru-RU"/>
        </w:rPr>
      </w:pPr>
      <w:r w:rsidRPr="00D61E0A">
        <w:rPr>
          <w:b/>
          <w:sz w:val="24"/>
          <w:szCs w:val="24"/>
          <w:lang w:val="ru-RU"/>
        </w:rPr>
        <w:t xml:space="preserve">2.Графика. </w:t>
      </w:r>
    </w:p>
    <w:p w:rsidR="00A83F12" w:rsidRPr="00D61E0A" w:rsidRDefault="00A83F12" w:rsidP="00885225">
      <w:pPr>
        <w:adjustRightInd w:val="0"/>
        <w:spacing w:line="20" w:lineRule="atLeast"/>
        <w:contextualSpacing/>
        <w:jc w:val="both"/>
        <w:rPr>
          <w:sz w:val="24"/>
          <w:szCs w:val="24"/>
          <w:lang w:val="ru-RU"/>
        </w:rPr>
      </w:pPr>
      <w:r w:rsidRPr="000F17CD">
        <w:rPr>
          <w:i/>
          <w:sz w:val="24"/>
          <w:szCs w:val="24"/>
          <w:lang w:val="ru-RU"/>
        </w:rPr>
        <w:t>Теоретическая часть.</w:t>
      </w:r>
      <w:r w:rsidRPr="000F17CD">
        <w:rPr>
          <w:sz w:val="24"/>
          <w:szCs w:val="24"/>
          <w:lang w:val="ru-RU"/>
        </w:rPr>
        <w:t xml:space="preserve"> Введение. Обзор рисунков. </w:t>
      </w:r>
      <w:r w:rsidRPr="00D61E0A">
        <w:rPr>
          <w:sz w:val="24"/>
          <w:szCs w:val="24"/>
          <w:lang w:val="ru-RU"/>
        </w:rPr>
        <w:t>Заключение.</w:t>
      </w:r>
    </w:p>
    <w:p w:rsidR="00A83F12" w:rsidRPr="000F17CD" w:rsidRDefault="00A83F12" w:rsidP="00885225">
      <w:pPr>
        <w:adjustRightInd w:val="0"/>
        <w:spacing w:line="20" w:lineRule="atLeast"/>
        <w:contextualSpacing/>
        <w:jc w:val="both"/>
        <w:rPr>
          <w:sz w:val="24"/>
          <w:szCs w:val="24"/>
          <w:lang w:val="ru-RU"/>
        </w:rPr>
      </w:pPr>
      <w:r w:rsidRPr="000F17CD">
        <w:rPr>
          <w:i/>
          <w:sz w:val="24"/>
          <w:szCs w:val="24"/>
          <w:lang w:val="ru-RU"/>
        </w:rPr>
        <w:t>Практическая часть</w:t>
      </w:r>
      <w:r w:rsidRPr="000F17CD">
        <w:rPr>
          <w:sz w:val="24"/>
          <w:szCs w:val="24"/>
          <w:lang w:val="ru-RU"/>
        </w:rPr>
        <w:t xml:space="preserve">. Задания по рисованию. Почтовая марка. Фоновый рисунок рабочего стола. </w:t>
      </w:r>
    </w:p>
    <w:p w:rsidR="00A83F12" w:rsidRPr="00D61E0A" w:rsidRDefault="00A83F12" w:rsidP="00885225">
      <w:pPr>
        <w:adjustRightInd w:val="0"/>
        <w:spacing w:line="20" w:lineRule="atLeast"/>
        <w:contextualSpacing/>
        <w:jc w:val="both"/>
        <w:rPr>
          <w:sz w:val="24"/>
          <w:szCs w:val="24"/>
          <w:lang w:val="ru-RU"/>
        </w:rPr>
      </w:pPr>
      <w:r w:rsidRPr="000F17CD">
        <w:rPr>
          <w:i/>
          <w:sz w:val="24"/>
          <w:szCs w:val="24"/>
          <w:lang w:val="ru-RU"/>
        </w:rPr>
        <w:t>Теоретическая часть</w:t>
      </w:r>
      <w:r w:rsidRPr="000F17CD">
        <w:rPr>
          <w:sz w:val="24"/>
          <w:szCs w:val="24"/>
          <w:lang w:val="ru-RU"/>
        </w:rPr>
        <w:t xml:space="preserve">. Введение. Обзор способов рисования. </w:t>
      </w:r>
      <w:r w:rsidRPr="00D61E0A">
        <w:rPr>
          <w:sz w:val="24"/>
          <w:szCs w:val="24"/>
          <w:lang w:val="ru-RU"/>
        </w:rPr>
        <w:t>Заключение.</w:t>
      </w:r>
    </w:p>
    <w:p w:rsidR="00A83F12" w:rsidRPr="00D61E0A" w:rsidRDefault="00A83F12" w:rsidP="00885225">
      <w:pPr>
        <w:adjustRightInd w:val="0"/>
        <w:spacing w:line="20" w:lineRule="atLeast"/>
        <w:contextualSpacing/>
        <w:jc w:val="both"/>
        <w:rPr>
          <w:sz w:val="24"/>
          <w:szCs w:val="24"/>
          <w:lang w:val="ru-RU"/>
        </w:rPr>
      </w:pPr>
      <w:r w:rsidRPr="000F17CD">
        <w:rPr>
          <w:i/>
          <w:sz w:val="24"/>
          <w:szCs w:val="24"/>
          <w:lang w:val="ru-RU"/>
        </w:rPr>
        <w:t>Практическая часть</w:t>
      </w:r>
      <w:r w:rsidRPr="000F17CD">
        <w:rPr>
          <w:sz w:val="24"/>
          <w:szCs w:val="24"/>
          <w:lang w:val="ru-RU"/>
        </w:rPr>
        <w:t xml:space="preserve"> Задания по рисованию. </w:t>
      </w:r>
      <w:r w:rsidRPr="00D61E0A">
        <w:rPr>
          <w:sz w:val="24"/>
          <w:szCs w:val="24"/>
          <w:lang w:val="ru-RU"/>
        </w:rPr>
        <w:t xml:space="preserve">Почтовая открытка. </w:t>
      </w:r>
    </w:p>
    <w:p w:rsidR="00A83F12" w:rsidRPr="00D61E0A" w:rsidRDefault="00A83F12" w:rsidP="00885225">
      <w:pPr>
        <w:adjustRightInd w:val="0"/>
        <w:spacing w:line="20" w:lineRule="atLeast"/>
        <w:contextualSpacing/>
        <w:jc w:val="both"/>
        <w:rPr>
          <w:sz w:val="24"/>
          <w:szCs w:val="24"/>
          <w:lang w:val="ru-RU"/>
        </w:rPr>
      </w:pPr>
      <w:r w:rsidRPr="000F17CD">
        <w:rPr>
          <w:i/>
          <w:sz w:val="24"/>
          <w:szCs w:val="24"/>
          <w:lang w:val="ru-RU"/>
        </w:rPr>
        <w:t>Теоретическая часть.</w:t>
      </w:r>
      <w:r w:rsidRPr="000F17CD">
        <w:rPr>
          <w:sz w:val="24"/>
          <w:szCs w:val="24"/>
          <w:lang w:val="ru-RU"/>
        </w:rPr>
        <w:t xml:space="preserve"> Введение. Обзор способов рисования. </w:t>
      </w:r>
      <w:r w:rsidRPr="00D61E0A">
        <w:rPr>
          <w:sz w:val="24"/>
          <w:szCs w:val="24"/>
          <w:lang w:val="ru-RU"/>
        </w:rPr>
        <w:t>Заключение.</w:t>
      </w:r>
    </w:p>
    <w:p w:rsidR="00A83F12" w:rsidRPr="000F17CD" w:rsidRDefault="00A83F12" w:rsidP="00885225">
      <w:pPr>
        <w:adjustRightInd w:val="0"/>
        <w:spacing w:line="20" w:lineRule="atLeast"/>
        <w:contextualSpacing/>
        <w:jc w:val="both"/>
        <w:rPr>
          <w:sz w:val="24"/>
          <w:szCs w:val="24"/>
          <w:lang w:val="ru-RU"/>
        </w:rPr>
      </w:pPr>
      <w:r w:rsidRPr="000F17CD">
        <w:rPr>
          <w:i/>
          <w:sz w:val="24"/>
          <w:szCs w:val="24"/>
          <w:lang w:val="ru-RU"/>
        </w:rPr>
        <w:t xml:space="preserve">Практическая часть. </w:t>
      </w:r>
      <w:r w:rsidRPr="000F17CD">
        <w:rPr>
          <w:sz w:val="24"/>
          <w:szCs w:val="24"/>
          <w:lang w:val="ru-RU"/>
        </w:rPr>
        <w:t xml:space="preserve"> Задания по рисованию. Знаки. Карта. Презентация. </w:t>
      </w:r>
    </w:p>
    <w:p w:rsidR="00A83F12" w:rsidRPr="000F17CD" w:rsidRDefault="00A83F12" w:rsidP="00885225">
      <w:pPr>
        <w:adjustRightInd w:val="0"/>
        <w:spacing w:line="20" w:lineRule="atLeast"/>
        <w:contextualSpacing/>
        <w:jc w:val="both"/>
        <w:rPr>
          <w:b/>
          <w:sz w:val="24"/>
          <w:szCs w:val="24"/>
          <w:lang w:val="ru-RU"/>
        </w:rPr>
      </w:pPr>
      <w:r w:rsidRPr="000F17CD">
        <w:rPr>
          <w:b/>
          <w:sz w:val="24"/>
          <w:szCs w:val="24"/>
          <w:lang w:val="ru-RU"/>
        </w:rPr>
        <w:t xml:space="preserve">3. Работа с текстом. </w:t>
      </w:r>
    </w:p>
    <w:p w:rsidR="00A83F12" w:rsidRPr="00D61E0A" w:rsidRDefault="00A83F12" w:rsidP="00885225">
      <w:pPr>
        <w:adjustRightInd w:val="0"/>
        <w:spacing w:line="20" w:lineRule="atLeast"/>
        <w:contextualSpacing/>
        <w:jc w:val="both"/>
        <w:rPr>
          <w:sz w:val="24"/>
          <w:szCs w:val="24"/>
          <w:lang w:val="ru-RU"/>
        </w:rPr>
      </w:pPr>
      <w:r w:rsidRPr="000F17CD">
        <w:rPr>
          <w:i/>
          <w:sz w:val="24"/>
          <w:szCs w:val="24"/>
          <w:lang w:val="ru-RU"/>
        </w:rPr>
        <w:t>Теоретическая часть.</w:t>
      </w:r>
      <w:r w:rsidRPr="000F17CD">
        <w:rPr>
          <w:sz w:val="24"/>
          <w:szCs w:val="24"/>
          <w:lang w:val="ru-RU"/>
        </w:rPr>
        <w:t xml:space="preserve"> Введение. Обзор редактора </w:t>
      </w:r>
      <w:r w:rsidRPr="000F17CD">
        <w:rPr>
          <w:sz w:val="24"/>
          <w:szCs w:val="24"/>
        </w:rPr>
        <w:t>Word</w:t>
      </w:r>
      <w:r w:rsidRPr="000F17CD">
        <w:rPr>
          <w:sz w:val="24"/>
          <w:szCs w:val="24"/>
          <w:lang w:val="ru-RU"/>
        </w:rPr>
        <w:t xml:space="preserve">. </w:t>
      </w:r>
      <w:r w:rsidRPr="00D61E0A">
        <w:rPr>
          <w:sz w:val="24"/>
          <w:szCs w:val="24"/>
          <w:lang w:val="ru-RU"/>
        </w:rPr>
        <w:t>Презентация. Заключение.</w:t>
      </w:r>
    </w:p>
    <w:p w:rsidR="00A83F12" w:rsidRPr="000F17CD" w:rsidRDefault="00A83F12" w:rsidP="00885225">
      <w:pPr>
        <w:adjustRightInd w:val="0"/>
        <w:spacing w:line="20" w:lineRule="atLeast"/>
        <w:contextualSpacing/>
        <w:jc w:val="both"/>
        <w:rPr>
          <w:sz w:val="24"/>
          <w:szCs w:val="24"/>
          <w:lang w:val="ru-RU"/>
        </w:rPr>
      </w:pPr>
      <w:r w:rsidRPr="000F17CD">
        <w:rPr>
          <w:i/>
          <w:sz w:val="24"/>
          <w:szCs w:val="24"/>
          <w:lang w:val="ru-RU"/>
        </w:rPr>
        <w:t>Практическая часть.</w:t>
      </w:r>
      <w:r w:rsidRPr="000F17CD">
        <w:rPr>
          <w:sz w:val="24"/>
          <w:szCs w:val="24"/>
          <w:lang w:val="ru-RU"/>
        </w:rPr>
        <w:t xml:space="preserve"> Задания по работе в редакторе </w:t>
      </w:r>
      <w:r w:rsidRPr="000F17CD">
        <w:rPr>
          <w:sz w:val="24"/>
          <w:szCs w:val="24"/>
        </w:rPr>
        <w:t>Word</w:t>
      </w:r>
      <w:r w:rsidRPr="000F17CD">
        <w:rPr>
          <w:sz w:val="24"/>
          <w:szCs w:val="24"/>
          <w:lang w:val="ru-RU"/>
        </w:rPr>
        <w:t xml:space="preserve">. Объявление. Визитные карточки. </w:t>
      </w:r>
    </w:p>
    <w:p w:rsidR="00A83F12" w:rsidRPr="000F17CD" w:rsidRDefault="00A83F12" w:rsidP="00885225">
      <w:pPr>
        <w:adjustRightInd w:val="0"/>
        <w:spacing w:line="20" w:lineRule="atLeast"/>
        <w:contextualSpacing/>
        <w:jc w:val="both"/>
        <w:rPr>
          <w:sz w:val="24"/>
          <w:szCs w:val="24"/>
          <w:lang w:val="ru-RU"/>
        </w:rPr>
      </w:pPr>
      <w:r w:rsidRPr="000F17CD">
        <w:rPr>
          <w:i/>
          <w:sz w:val="24"/>
          <w:szCs w:val="24"/>
          <w:lang w:val="ru-RU"/>
        </w:rPr>
        <w:t>Теоретическая часть</w:t>
      </w:r>
      <w:r w:rsidRPr="000F17CD">
        <w:rPr>
          <w:sz w:val="24"/>
          <w:szCs w:val="24"/>
          <w:lang w:val="ru-RU"/>
        </w:rPr>
        <w:t>. Введение. Презентация. Заключение.</w:t>
      </w:r>
    </w:p>
    <w:p w:rsidR="00A83F12" w:rsidRPr="000F17CD" w:rsidRDefault="00A83F12" w:rsidP="00885225">
      <w:pPr>
        <w:adjustRightInd w:val="0"/>
        <w:spacing w:line="20" w:lineRule="atLeast"/>
        <w:contextualSpacing/>
        <w:jc w:val="both"/>
        <w:rPr>
          <w:sz w:val="24"/>
          <w:szCs w:val="24"/>
          <w:lang w:val="ru-RU"/>
        </w:rPr>
      </w:pPr>
      <w:r w:rsidRPr="000F17CD">
        <w:rPr>
          <w:i/>
          <w:sz w:val="24"/>
          <w:szCs w:val="24"/>
          <w:lang w:val="ru-RU"/>
        </w:rPr>
        <w:t>Практическая часть.</w:t>
      </w:r>
      <w:r w:rsidRPr="000F17CD">
        <w:rPr>
          <w:sz w:val="24"/>
          <w:szCs w:val="24"/>
          <w:lang w:val="ru-RU"/>
        </w:rPr>
        <w:t xml:space="preserve"> Задания по работе в редакторе </w:t>
      </w:r>
      <w:r w:rsidRPr="000F17CD">
        <w:rPr>
          <w:sz w:val="24"/>
          <w:szCs w:val="24"/>
        </w:rPr>
        <w:t>Word</w:t>
      </w:r>
      <w:r w:rsidRPr="000F17CD">
        <w:rPr>
          <w:sz w:val="24"/>
          <w:szCs w:val="24"/>
          <w:lang w:val="ru-RU"/>
        </w:rPr>
        <w:t xml:space="preserve">. </w:t>
      </w:r>
    </w:p>
    <w:p w:rsidR="00A83F12" w:rsidRPr="00D61E0A" w:rsidRDefault="00A83F12" w:rsidP="00885225">
      <w:pPr>
        <w:adjustRightInd w:val="0"/>
        <w:spacing w:line="20" w:lineRule="atLeast"/>
        <w:contextualSpacing/>
        <w:jc w:val="both"/>
        <w:rPr>
          <w:sz w:val="24"/>
          <w:szCs w:val="24"/>
          <w:lang w:val="ru-RU"/>
        </w:rPr>
      </w:pPr>
      <w:r w:rsidRPr="00D61E0A">
        <w:rPr>
          <w:sz w:val="24"/>
          <w:szCs w:val="24"/>
          <w:lang w:val="ru-RU"/>
        </w:rPr>
        <w:t xml:space="preserve">Справочник.  Календарь. </w:t>
      </w:r>
    </w:p>
    <w:p w:rsidR="00A83F12" w:rsidRPr="00D61E0A" w:rsidRDefault="00A83F12" w:rsidP="00885225">
      <w:pPr>
        <w:adjustRightInd w:val="0"/>
        <w:spacing w:line="20" w:lineRule="atLeast"/>
        <w:contextualSpacing/>
        <w:jc w:val="both"/>
        <w:rPr>
          <w:sz w:val="24"/>
          <w:szCs w:val="24"/>
          <w:lang w:val="ru-RU"/>
        </w:rPr>
      </w:pPr>
      <w:r w:rsidRPr="000F17CD">
        <w:rPr>
          <w:i/>
          <w:sz w:val="24"/>
          <w:szCs w:val="24"/>
          <w:lang w:val="ru-RU"/>
        </w:rPr>
        <w:t>Теоретическая часть.</w:t>
      </w:r>
      <w:r w:rsidRPr="000F17CD">
        <w:rPr>
          <w:sz w:val="24"/>
          <w:szCs w:val="24"/>
          <w:lang w:val="ru-RU"/>
        </w:rPr>
        <w:t xml:space="preserve"> Введение. Оценивание. Презентация. </w:t>
      </w:r>
      <w:r w:rsidRPr="00D61E0A">
        <w:rPr>
          <w:sz w:val="24"/>
          <w:szCs w:val="24"/>
          <w:lang w:val="ru-RU"/>
        </w:rPr>
        <w:t>Заключение.</w:t>
      </w:r>
    </w:p>
    <w:p w:rsidR="00A83F12" w:rsidRPr="00D61E0A" w:rsidRDefault="00A83F12" w:rsidP="00885225">
      <w:pPr>
        <w:adjustRightInd w:val="0"/>
        <w:spacing w:line="20" w:lineRule="atLeast"/>
        <w:contextualSpacing/>
        <w:jc w:val="both"/>
        <w:rPr>
          <w:sz w:val="24"/>
          <w:szCs w:val="24"/>
          <w:lang w:val="ru-RU"/>
        </w:rPr>
      </w:pPr>
      <w:r w:rsidRPr="000F17CD">
        <w:rPr>
          <w:i/>
          <w:sz w:val="24"/>
          <w:szCs w:val="24"/>
          <w:lang w:val="ru-RU"/>
        </w:rPr>
        <w:t>Практическая часть.</w:t>
      </w:r>
      <w:r w:rsidRPr="000F17CD">
        <w:rPr>
          <w:sz w:val="24"/>
          <w:szCs w:val="24"/>
          <w:lang w:val="ru-RU"/>
        </w:rPr>
        <w:t xml:space="preserve"> Задания по работе в редакторе </w:t>
      </w:r>
      <w:r w:rsidRPr="000F17CD">
        <w:rPr>
          <w:sz w:val="24"/>
          <w:szCs w:val="24"/>
        </w:rPr>
        <w:t>Word</w:t>
      </w:r>
      <w:r w:rsidRPr="000F17CD">
        <w:rPr>
          <w:sz w:val="24"/>
          <w:szCs w:val="24"/>
          <w:lang w:val="ru-RU"/>
        </w:rPr>
        <w:t xml:space="preserve">. </w:t>
      </w:r>
      <w:r w:rsidRPr="00D61E0A">
        <w:rPr>
          <w:sz w:val="24"/>
          <w:szCs w:val="24"/>
          <w:lang w:val="ru-RU"/>
        </w:rPr>
        <w:t xml:space="preserve">Статья. </w:t>
      </w:r>
    </w:p>
    <w:p w:rsidR="00A83F12" w:rsidRPr="00D61E0A" w:rsidRDefault="00A83F12" w:rsidP="00885225">
      <w:pPr>
        <w:adjustRightInd w:val="0"/>
        <w:spacing w:line="20" w:lineRule="atLeast"/>
        <w:contextualSpacing/>
        <w:jc w:val="both"/>
        <w:rPr>
          <w:b/>
          <w:sz w:val="24"/>
          <w:szCs w:val="24"/>
          <w:lang w:val="ru-RU"/>
        </w:rPr>
      </w:pPr>
      <w:r w:rsidRPr="00D61E0A">
        <w:rPr>
          <w:b/>
          <w:sz w:val="24"/>
          <w:szCs w:val="24"/>
          <w:lang w:val="ru-RU"/>
        </w:rPr>
        <w:t xml:space="preserve">4. Таблицы. </w:t>
      </w:r>
    </w:p>
    <w:p w:rsidR="00A83F12" w:rsidRPr="00D61E0A" w:rsidRDefault="00A83F12" w:rsidP="00885225">
      <w:pPr>
        <w:adjustRightInd w:val="0"/>
        <w:spacing w:line="20" w:lineRule="atLeast"/>
        <w:contextualSpacing/>
        <w:jc w:val="both"/>
        <w:rPr>
          <w:sz w:val="24"/>
          <w:szCs w:val="24"/>
          <w:lang w:val="ru-RU"/>
        </w:rPr>
      </w:pPr>
      <w:r w:rsidRPr="000F17CD">
        <w:rPr>
          <w:i/>
          <w:sz w:val="24"/>
          <w:szCs w:val="24"/>
          <w:lang w:val="ru-RU"/>
        </w:rPr>
        <w:t>Теоретическая часть.</w:t>
      </w:r>
      <w:r w:rsidRPr="000F17CD">
        <w:rPr>
          <w:sz w:val="24"/>
          <w:szCs w:val="24"/>
          <w:lang w:val="ru-RU"/>
        </w:rPr>
        <w:t xml:space="preserve"> Введение. Обзор работы с таблицами. </w:t>
      </w:r>
      <w:r w:rsidRPr="00D61E0A">
        <w:rPr>
          <w:sz w:val="24"/>
          <w:szCs w:val="24"/>
          <w:lang w:val="ru-RU"/>
        </w:rPr>
        <w:t>Опрос. Презентация. Заключение.</w:t>
      </w:r>
    </w:p>
    <w:p w:rsidR="00A83F12" w:rsidRPr="00D61E0A" w:rsidRDefault="00A83F12" w:rsidP="00885225">
      <w:pPr>
        <w:adjustRightInd w:val="0"/>
        <w:spacing w:line="20" w:lineRule="atLeast"/>
        <w:contextualSpacing/>
        <w:jc w:val="both"/>
        <w:rPr>
          <w:sz w:val="24"/>
          <w:szCs w:val="24"/>
          <w:lang w:val="ru-RU"/>
        </w:rPr>
      </w:pPr>
      <w:r w:rsidRPr="000F17CD">
        <w:rPr>
          <w:i/>
          <w:sz w:val="24"/>
          <w:szCs w:val="24"/>
          <w:lang w:val="ru-RU"/>
        </w:rPr>
        <w:t>Практическая часть.</w:t>
      </w:r>
      <w:r w:rsidRPr="000F17CD">
        <w:rPr>
          <w:sz w:val="24"/>
          <w:szCs w:val="24"/>
          <w:lang w:val="ru-RU"/>
        </w:rPr>
        <w:t xml:space="preserve"> Задания по работе с таблицами. </w:t>
      </w:r>
      <w:r w:rsidRPr="00D61E0A">
        <w:rPr>
          <w:sz w:val="24"/>
          <w:szCs w:val="24"/>
          <w:lang w:val="ru-RU"/>
        </w:rPr>
        <w:t xml:space="preserve">Адресная книга. </w:t>
      </w:r>
    </w:p>
    <w:p w:rsidR="00A83F12" w:rsidRPr="000F17CD" w:rsidRDefault="00A83F12" w:rsidP="00885225">
      <w:pPr>
        <w:adjustRightInd w:val="0"/>
        <w:spacing w:line="20" w:lineRule="atLeast"/>
        <w:contextualSpacing/>
        <w:jc w:val="both"/>
        <w:rPr>
          <w:sz w:val="24"/>
          <w:szCs w:val="24"/>
          <w:lang w:val="ru-RU"/>
        </w:rPr>
      </w:pPr>
      <w:r w:rsidRPr="000F17CD">
        <w:rPr>
          <w:i/>
          <w:sz w:val="24"/>
          <w:szCs w:val="24"/>
          <w:lang w:val="ru-RU"/>
        </w:rPr>
        <w:t>Теоретическая часть.</w:t>
      </w:r>
      <w:r w:rsidRPr="000F17CD">
        <w:rPr>
          <w:sz w:val="24"/>
          <w:szCs w:val="24"/>
          <w:lang w:val="ru-RU"/>
        </w:rPr>
        <w:t xml:space="preserve"> Введение. Презентация. Заключение.</w:t>
      </w:r>
    </w:p>
    <w:p w:rsidR="00A83F12" w:rsidRPr="000F17CD" w:rsidRDefault="00A83F12" w:rsidP="00885225">
      <w:pPr>
        <w:adjustRightInd w:val="0"/>
        <w:spacing w:line="20" w:lineRule="atLeast"/>
        <w:contextualSpacing/>
        <w:jc w:val="both"/>
        <w:rPr>
          <w:sz w:val="24"/>
          <w:szCs w:val="24"/>
          <w:lang w:val="ru-RU"/>
        </w:rPr>
      </w:pPr>
      <w:r w:rsidRPr="000F17CD">
        <w:rPr>
          <w:i/>
          <w:sz w:val="24"/>
          <w:szCs w:val="24"/>
          <w:lang w:val="ru-RU"/>
        </w:rPr>
        <w:t>Практическая часть.</w:t>
      </w:r>
      <w:r w:rsidRPr="000F17CD">
        <w:rPr>
          <w:sz w:val="24"/>
          <w:szCs w:val="24"/>
          <w:lang w:val="ru-RU"/>
        </w:rPr>
        <w:t xml:space="preserve"> Задания по работе с таблицами. Транспорт. Статистика. Бюджет. </w:t>
      </w:r>
    </w:p>
    <w:p w:rsidR="00A83F12" w:rsidRPr="00D61E0A" w:rsidRDefault="00A83F12" w:rsidP="00885225">
      <w:pPr>
        <w:adjustRightInd w:val="0"/>
        <w:spacing w:line="20" w:lineRule="atLeast"/>
        <w:contextualSpacing/>
        <w:jc w:val="both"/>
        <w:rPr>
          <w:sz w:val="24"/>
          <w:szCs w:val="24"/>
          <w:lang w:val="ru-RU"/>
        </w:rPr>
      </w:pPr>
      <w:r w:rsidRPr="000F17CD">
        <w:rPr>
          <w:i/>
          <w:sz w:val="24"/>
          <w:szCs w:val="24"/>
          <w:lang w:val="ru-RU"/>
        </w:rPr>
        <w:t>Теоретическая часть.</w:t>
      </w:r>
      <w:r w:rsidRPr="000F17CD">
        <w:rPr>
          <w:sz w:val="24"/>
          <w:szCs w:val="24"/>
          <w:lang w:val="ru-RU"/>
        </w:rPr>
        <w:t xml:space="preserve"> Введение. Презентация. Оценивание. </w:t>
      </w:r>
      <w:r w:rsidRPr="00D61E0A">
        <w:rPr>
          <w:sz w:val="24"/>
          <w:szCs w:val="24"/>
          <w:lang w:val="ru-RU"/>
        </w:rPr>
        <w:t>Заключение.</w:t>
      </w:r>
    </w:p>
    <w:p w:rsidR="00A83F12" w:rsidRPr="00D61E0A" w:rsidRDefault="00A83F12" w:rsidP="00885225">
      <w:pPr>
        <w:adjustRightInd w:val="0"/>
        <w:spacing w:line="20" w:lineRule="atLeast"/>
        <w:contextualSpacing/>
        <w:jc w:val="both"/>
        <w:rPr>
          <w:sz w:val="24"/>
          <w:szCs w:val="24"/>
          <w:lang w:val="ru-RU"/>
        </w:rPr>
      </w:pPr>
      <w:r w:rsidRPr="000F17CD">
        <w:rPr>
          <w:i/>
          <w:sz w:val="24"/>
          <w:szCs w:val="24"/>
          <w:lang w:val="ru-RU"/>
        </w:rPr>
        <w:t>Практическая часть.</w:t>
      </w:r>
      <w:r w:rsidRPr="000F17CD">
        <w:rPr>
          <w:sz w:val="24"/>
          <w:szCs w:val="24"/>
          <w:lang w:val="ru-RU"/>
        </w:rPr>
        <w:t xml:space="preserve"> Задания по работе с таблицами. </w:t>
      </w:r>
      <w:r w:rsidRPr="00D61E0A">
        <w:rPr>
          <w:sz w:val="24"/>
          <w:szCs w:val="24"/>
          <w:lang w:val="ru-RU"/>
        </w:rPr>
        <w:t xml:space="preserve">Бюджет. </w:t>
      </w:r>
    </w:p>
    <w:p w:rsidR="00A83F12" w:rsidRPr="00D61E0A" w:rsidRDefault="00A83F12" w:rsidP="00885225">
      <w:pPr>
        <w:adjustRightInd w:val="0"/>
        <w:spacing w:line="20" w:lineRule="atLeast"/>
        <w:contextualSpacing/>
        <w:jc w:val="both"/>
        <w:rPr>
          <w:b/>
          <w:sz w:val="24"/>
          <w:szCs w:val="24"/>
          <w:lang w:val="ru-RU"/>
        </w:rPr>
      </w:pPr>
      <w:r w:rsidRPr="00D61E0A">
        <w:rPr>
          <w:b/>
          <w:sz w:val="24"/>
          <w:szCs w:val="24"/>
          <w:lang w:val="ru-RU"/>
        </w:rPr>
        <w:t xml:space="preserve">5. Мультимедиа. </w:t>
      </w:r>
    </w:p>
    <w:p w:rsidR="00A83F12" w:rsidRPr="00D61E0A" w:rsidRDefault="00A83F12" w:rsidP="00885225">
      <w:pPr>
        <w:adjustRightInd w:val="0"/>
        <w:spacing w:line="20" w:lineRule="atLeast"/>
        <w:contextualSpacing/>
        <w:jc w:val="both"/>
        <w:rPr>
          <w:sz w:val="24"/>
          <w:szCs w:val="24"/>
          <w:lang w:val="ru-RU"/>
        </w:rPr>
      </w:pPr>
      <w:r w:rsidRPr="000F17CD">
        <w:rPr>
          <w:i/>
          <w:sz w:val="24"/>
          <w:szCs w:val="24"/>
          <w:lang w:val="ru-RU"/>
        </w:rPr>
        <w:t>Теоретическая часть.</w:t>
      </w:r>
      <w:r w:rsidRPr="000F17CD">
        <w:rPr>
          <w:sz w:val="24"/>
          <w:szCs w:val="24"/>
          <w:lang w:val="ru-RU"/>
        </w:rPr>
        <w:t xml:space="preserve"> Введение. Обзор работы с мультимедиа приложениями. </w:t>
      </w:r>
      <w:r w:rsidRPr="00D61E0A">
        <w:rPr>
          <w:sz w:val="24"/>
          <w:szCs w:val="24"/>
          <w:lang w:val="ru-RU"/>
        </w:rPr>
        <w:t>Презентация. Заключение.</w:t>
      </w:r>
    </w:p>
    <w:p w:rsidR="00A83F12" w:rsidRPr="00D61E0A" w:rsidRDefault="00A83F12" w:rsidP="00885225">
      <w:pPr>
        <w:adjustRightInd w:val="0"/>
        <w:spacing w:line="20" w:lineRule="atLeast"/>
        <w:contextualSpacing/>
        <w:jc w:val="both"/>
        <w:rPr>
          <w:sz w:val="24"/>
          <w:szCs w:val="24"/>
          <w:lang w:val="ru-RU"/>
        </w:rPr>
      </w:pPr>
      <w:r w:rsidRPr="000F17CD">
        <w:rPr>
          <w:i/>
          <w:sz w:val="24"/>
          <w:szCs w:val="24"/>
          <w:lang w:val="ru-RU"/>
        </w:rPr>
        <w:t>Практическая часть.</w:t>
      </w:r>
      <w:r w:rsidRPr="000F17CD">
        <w:rPr>
          <w:sz w:val="24"/>
          <w:szCs w:val="24"/>
          <w:lang w:val="ru-RU"/>
        </w:rPr>
        <w:t xml:space="preserve"> Задания по работе с мультимедиа приложениями. </w:t>
      </w:r>
      <w:r w:rsidRPr="00D61E0A">
        <w:rPr>
          <w:sz w:val="24"/>
          <w:szCs w:val="24"/>
          <w:lang w:val="ru-RU"/>
        </w:rPr>
        <w:t xml:space="preserve">Реклама. Шкала времени. </w:t>
      </w:r>
    </w:p>
    <w:p w:rsidR="00A83F12" w:rsidRPr="00D61E0A" w:rsidRDefault="00A83F12" w:rsidP="00885225">
      <w:pPr>
        <w:adjustRightInd w:val="0"/>
        <w:spacing w:line="20" w:lineRule="atLeast"/>
        <w:contextualSpacing/>
        <w:jc w:val="both"/>
        <w:rPr>
          <w:sz w:val="24"/>
          <w:szCs w:val="24"/>
          <w:lang w:val="ru-RU"/>
        </w:rPr>
      </w:pPr>
      <w:r w:rsidRPr="000F17CD">
        <w:rPr>
          <w:i/>
          <w:sz w:val="24"/>
          <w:szCs w:val="24"/>
          <w:lang w:val="ru-RU"/>
        </w:rPr>
        <w:t>Теоретическая часть.</w:t>
      </w:r>
      <w:r w:rsidRPr="000F17CD">
        <w:rPr>
          <w:sz w:val="24"/>
          <w:szCs w:val="24"/>
          <w:lang w:val="ru-RU"/>
        </w:rPr>
        <w:t xml:space="preserve"> Введение. Обзор работы с мультимедиа приложениями. </w:t>
      </w:r>
      <w:r w:rsidRPr="00D61E0A">
        <w:rPr>
          <w:sz w:val="24"/>
          <w:szCs w:val="24"/>
          <w:lang w:val="ru-RU"/>
        </w:rPr>
        <w:t>Презентация. Заключение.</w:t>
      </w:r>
    </w:p>
    <w:p w:rsidR="00A83F12" w:rsidRPr="00D61E0A" w:rsidRDefault="00A83F12" w:rsidP="00885225">
      <w:pPr>
        <w:adjustRightInd w:val="0"/>
        <w:spacing w:line="20" w:lineRule="atLeast"/>
        <w:contextualSpacing/>
        <w:jc w:val="both"/>
        <w:rPr>
          <w:sz w:val="24"/>
          <w:szCs w:val="24"/>
          <w:lang w:val="ru-RU"/>
        </w:rPr>
      </w:pPr>
      <w:r w:rsidRPr="000F17CD">
        <w:rPr>
          <w:i/>
          <w:sz w:val="24"/>
          <w:szCs w:val="24"/>
          <w:lang w:val="ru-RU"/>
        </w:rPr>
        <w:t>Практическая часть.</w:t>
      </w:r>
      <w:r w:rsidRPr="000F17CD">
        <w:rPr>
          <w:sz w:val="24"/>
          <w:szCs w:val="24"/>
          <w:lang w:val="ru-RU"/>
        </w:rPr>
        <w:t xml:space="preserve"> Задания по работе с мультимедиа приложениями. </w:t>
      </w:r>
      <w:r w:rsidRPr="00D61E0A">
        <w:rPr>
          <w:sz w:val="24"/>
          <w:szCs w:val="24"/>
          <w:lang w:val="ru-RU"/>
        </w:rPr>
        <w:t xml:space="preserve">Мой герой. Программа новостей. </w:t>
      </w:r>
    </w:p>
    <w:p w:rsidR="00A83F12" w:rsidRPr="00D61E0A" w:rsidRDefault="00A83F12" w:rsidP="00885225">
      <w:pPr>
        <w:adjustRightInd w:val="0"/>
        <w:spacing w:line="20" w:lineRule="atLeast"/>
        <w:contextualSpacing/>
        <w:jc w:val="both"/>
        <w:rPr>
          <w:sz w:val="24"/>
          <w:szCs w:val="24"/>
          <w:lang w:val="ru-RU"/>
        </w:rPr>
      </w:pPr>
      <w:r w:rsidRPr="000F17CD">
        <w:rPr>
          <w:i/>
          <w:sz w:val="24"/>
          <w:szCs w:val="24"/>
          <w:lang w:val="ru-RU"/>
        </w:rPr>
        <w:t>Теоретическая часть.</w:t>
      </w:r>
      <w:r w:rsidRPr="000F17CD">
        <w:rPr>
          <w:sz w:val="24"/>
          <w:szCs w:val="24"/>
          <w:lang w:val="ru-RU"/>
        </w:rPr>
        <w:t xml:space="preserve"> Введение. Презентация. Оценивание работ. </w:t>
      </w:r>
      <w:r w:rsidRPr="00D61E0A">
        <w:rPr>
          <w:sz w:val="24"/>
          <w:szCs w:val="24"/>
          <w:lang w:val="ru-RU"/>
        </w:rPr>
        <w:t>Заключение.</w:t>
      </w:r>
    </w:p>
    <w:p w:rsidR="00A83F12" w:rsidRPr="000F17CD" w:rsidRDefault="00A83F12" w:rsidP="00885225">
      <w:pPr>
        <w:adjustRightInd w:val="0"/>
        <w:spacing w:line="20" w:lineRule="atLeast"/>
        <w:contextualSpacing/>
        <w:jc w:val="both"/>
        <w:rPr>
          <w:sz w:val="24"/>
          <w:szCs w:val="24"/>
          <w:lang w:val="ru-RU"/>
        </w:rPr>
      </w:pPr>
      <w:r w:rsidRPr="000F17CD">
        <w:rPr>
          <w:i/>
          <w:sz w:val="24"/>
          <w:szCs w:val="24"/>
          <w:lang w:val="ru-RU"/>
        </w:rPr>
        <w:t>Практическая часть.</w:t>
      </w:r>
      <w:r w:rsidRPr="000F17CD">
        <w:rPr>
          <w:sz w:val="24"/>
          <w:szCs w:val="24"/>
          <w:lang w:val="ru-RU"/>
        </w:rPr>
        <w:t xml:space="preserve"> Задания по работе с мультимедиа приложениями. Таланты. </w:t>
      </w:r>
    </w:p>
    <w:p w:rsidR="00A83F12" w:rsidRPr="000F17CD" w:rsidRDefault="00A83F12" w:rsidP="00885225">
      <w:pPr>
        <w:adjustRightInd w:val="0"/>
        <w:spacing w:line="20" w:lineRule="atLeast"/>
        <w:contextualSpacing/>
        <w:jc w:val="both"/>
        <w:rPr>
          <w:b/>
          <w:sz w:val="24"/>
          <w:szCs w:val="24"/>
          <w:lang w:val="ru-RU"/>
        </w:rPr>
      </w:pPr>
      <w:r w:rsidRPr="000F17CD">
        <w:rPr>
          <w:b/>
          <w:sz w:val="24"/>
          <w:szCs w:val="24"/>
          <w:lang w:val="ru-RU"/>
        </w:rPr>
        <w:t>6. Повторение.</w:t>
      </w:r>
    </w:p>
    <w:p w:rsidR="00A83F12" w:rsidRPr="000F17CD" w:rsidRDefault="00A83F12" w:rsidP="00885225">
      <w:pPr>
        <w:adjustRightInd w:val="0"/>
        <w:spacing w:line="20" w:lineRule="atLeast"/>
        <w:contextualSpacing/>
        <w:jc w:val="both"/>
        <w:rPr>
          <w:sz w:val="24"/>
          <w:szCs w:val="24"/>
          <w:lang w:val="ru-RU"/>
        </w:rPr>
      </w:pPr>
      <w:r w:rsidRPr="000F17CD">
        <w:rPr>
          <w:i/>
          <w:sz w:val="24"/>
          <w:szCs w:val="24"/>
          <w:lang w:val="ru-RU"/>
        </w:rPr>
        <w:t>Теоретическая часть.</w:t>
      </w:r>
      <w:r w:rsidRPr="000F17CD">
        <w:rPr>
          <w:sz w:val="24"/>
          <w:szCs w:val="24"/>
          <w:lang w:val="ru-RU"/>
        </w:rPr>
        <w:t xml:space="preserve"> Введение. Повтор</w:t>
      </w:r>
      <w:r w:rsidR="00885225">
        <w:rPr>
          <w:sz w:val="24"/>
          <w:szCs w:val="24"/>
          <w:lang w:val="ru-RU"/>
        </w:rPr>
        <w:t xml:space="preserve">ение. Презентация. Заключение. </w:t>
      </w:r>
      <w:r w:rsidR="00885225" w:rsidRPr="000F17CD">
        <w:rPr>
          <w:sz w:val="24"/>
          <w:szCs w:val="24"/>
          <w:lang w:val="ru-RU"/>
        </w:rPr>
        <w:t>Задание</w:t>
      </w:r>
      <w:r w:rsidRPr="000F17CD">
        <w:rPr>
          <w:sz w:val="24"/>
          <w:szCs w:val="24"/>
          <w:lang w:val="ru-RU"/>
        </w:rPr>
        <w:t xml:space="preserve"> Альбом на память. Свободный выбор. </w:t>
      </w:r>
    </w:p>
    <w:p w:rsidR="00A83F12" w:rsidRPr="000F17CD" w:rsidRDefault="00A83F12" w:rsidP="00885225">
      <w:pPr>
        <w:adjustRightInd w:val="0"/>
        <w:spacing w:line="20" w:lineRule="atLeast"/>
        <w:contextualSpacing/>
        <w:jc w:val="both"/>
        <w:rPr>
          <w:b/>
          <w:sz w:val="24"/>
          <w:szCs w:val="24"/>
          <w:lang w:val="ru-RU"/>
        </w:rPr>
      </w:pPr>
      <w:r w:rsidRPr="000F17CD">
        <w:rPr>
          <w:b/>
          <w:sz w:val="24"/>
          <w:szCs w:val="24"/>
          <w:lang w:val="ru-RU"/>
        </w:rPr>
        <w:t>7.</w:t>
      </w:r>
      <w:r w:rsidR="006C328A" w:rsidRPr="00885225">
        <w:rPr>
          <w:sz w:val="24"/>
          <w:szCs w:val="24"/>
          <w:lang w:val="ru-RU"/>
        </w:rPr>
        <w:t xml:space="preserve"> </w:t>
      </w:r>
      <w:r w:rsidR="006C328A" w:rsidRPr="000F17CD">
        <w:rPr>
          <w:b/>
          <w:sz w:val="24"/>
          <w:szCs w:val="24"/>
          <w:lang w:val="ru-RU"/>
        </w:rPr>
        <w:t>Индивидуальный проект</w:t>
      </w:r>
      <w:r w:rsidRPr="000F17CD">
        <w:rPr>
          <w:b/>
          <w:sz w:val="24"/>
          <w:szCs w:val="24"/>
          <w:lang w:val="ru-RU"/>
        </w:rPr>
        <w:t xml:space="preserve">. </w:t>
      </w:r>
    </w:p>
    <w:p w:rsidR="00A83F12" w:rsidRPr="000F17CD" w:rsidRDefault="00A83F12" w:rsidP="00885225">
      <w:pPr>
        <w:adjustRightInd w:val="0"/>
        <w:spacing w:line="20" w:lineRule="atLeast"/>
        <w:contextualSpacing/>
        <w:jc w:val="both"/>
        <w:rPr>
          <w:sz w:val="24"/>
          <w:szCs w:val="24"/>
          <w:lang w:val="ru-RU"/>
        </w:rPr>
      </w:pPr>
      <w:r w:rsidRPr="000F17CD">
        <w:rPr>
          <w:i/>
          <w:sz w:val="24"/>
          <w:szCs w:val="24"/>
          <w:lang w:val="ru-RU"/>
        </w:rPr>
        <w:t>Теоретическая часть.</w:t>
      </w:r>
      <w:r w:rsidRPr="000F17CD">
        <w:rPr>
          <w:sz w:val="24"/>
          <w:szCs w:val="24"/>
          <w:lang w:val="ru-RU"/>
        </w:rPr>
        <w:t xml:space="preserve"> Введение. Планирование проекта. Презентация. Заключение. </w:t>
      </w:r>
    </w:p>
    <w:p w:rsidR="00A83F12" w:rsidRPr="000F17CD" w:rsidRDefault="00A83F12" w:rsidP="00885225">
      <w:pPr>
        <w:adjustRightInd w:val="0"/>
        <w:spacing w:line="20" w:lineRule="atLeast"/>
        <w:contextualSpacing/>
        <w:jc w:val="both"/>
        <w:rPr>
          <w:b/>
          <w:sz w:val="24"/>
          <w:szCs w:val="24"/>
          <w:lang w:val="ru-RU"/>
        </w:rPr>
      </w:pPr>
      <w:r w:rsidRPr="000F17CD">
        <w:rPr>
          <w:b/>
          <w:sz w:val="24"/>
          <w:szCs w:val="24"/>
          <w:lang w:val="ru-RU"/>
        </w:rPr>
        <w:t>8. Создание проекта.</w:t>
      </w:r>
    </w:p>
    <w:p w:rsidR="00A83F12" w:rsidRPr="000F17CD" w:rsidRDefault="00A83F12" w:rsidP="00885225">
      <w:pPr>
        <w:adjustRightInd w:val="0"/>
        <w:spacing w:line="20" w:lineRule="atLeast"/>
        <w:contextualSpacing/>
        <w:jc w:val="both"/>
        <w:rPr>
          <w:b/>
          <w:sz w:val="24"/>
          <w:szCs w:val="24"/>
          <w:lang w:val="ru-RU"/>
        </w:rPr>
      </w:pPr>
      <w:r w:rsidRPr="000F17CD">
        <w:rPr>
          <w:i/>
          <w:sz w:val="24"/>
          <w:szCs w:val="24"/>
          <w:lang w:val="ru-RU"/>
        </w:rPr>
        <w:t xml:space="preserve">Практическая часть. </w:t>
      </w:r>
      <w:r w:rsidRPr="000F17CD">
        <w:rPr>
          <w:sz w:val="24"/>
          <w:szCs w:val="24"/>
          <w:lang w:val="ru-RU"/>
        </w:rPr>
        <w:t>Создание проекта.</w:t>
      </w:r>
    </w:p>
    <w:p w:rsidR="006C328A" w:rsidRPr="000F17CD" w:rsidRDefault="00A83F12" w:rsidP="00885225">
      <w:pPr>
        <w:adjustRightInd w:val="0"/>
        <w:spacing w:line="20" w:lineRule="atLeast"/>
        <w:contextualSpacing/>
        <w:jc w:val="both"/>
        <w:rPr>
          <w:b/>
          <w:sz w:val="24"/>
          <w:szCs w:val="24"/>
          <w:lang w:val="ru-RU"/>
        </w:rPr>
      </w:pPr>
      <w:r w:rsidRPr="000F17CD">
        <w:rPr>
          <w:b/>
          <w:sz w:val="24"/>
          <w:szCs w:val="24"/>
          <w:lang w:val="ru-RU"/>
        </w:rPr>
        <w:t xml:space="preserve">9. </w:t>
      </w:r>
      <w:r w:rsidR="006C328A" w:rsidRPr="000F17CD">
        <w:rPr>
          <w:b/>
          <w:sz w:val="24"/>
          <w:szCs w:val="24"/>
          <w:lang w:val="ru-RU"/>
        </w:rPr>
        <w:t>Заключительное занятие</w:t>
      </w:r>
    </w:p>
    <w:p w:rsidR="00A83F12" w:rsidRPr="000F17CD" w:rsidRDefault="00A83F12" w:rsidP="00885225">
      <w:pPr>
        <w:adjustRightInd w:val="0"/>
        <w:spacing w:line="20" w:lineRule="atLeast"/>
        <w:contextualSpacing/>
        <w:jc w:val="both"/>
        <w:rPr>
          <w:b/>
          <w:sz w:val="24"/>
          <w:szCs w:val="24"/>
          <w:lang w:val="ru-RU"/>
        </w:rPr>
      </w:pPr>
      <w:r w:rsidRPr="000F17CD">
        <w:rPr>
          <w:i/>
          <w:sz w:val="24"/>
          <w:szCs w:val="24"/>
          <w:lang w:val="ru-RU"/>
        </w:rPr>
        <w:t>Практическая часть.</w:t>
      </w:r>
      <w:r w:rsidRPr="000F17CD">
        <w:rPr>
          <w:b/>
          <w:sz w:val="24"/>
          <w:szCs w:val="24"/>
          <w:lang w:val="ru-RU"/>
        </w:rPr>
        <w:t xml:space="preserve"> </w:t>
      </w:r>
      <w:r w:rsidRPr="000F17CD">
        <w:rPr>
          <w:sz w:val="24"/>
          <w:szCs w:val="24"/>
          <w:lang w:val="ru-RU"/>
        </w:rPr>
        <w:t xml:space="preserve">Проверка проекта. </w:t>
      </w:r>
      <w:r w:rsidR="006C328A" w:rsidRPr="000F17CD">
        <w:rPr>
          <w:sz w:val="24"/>
          <w:szCs w:val="24"/>
          <w:lang w:val="ru-RU"/>
        </w:rPr>
        <w:t>Презентация проекта</w:t>
      </w:r>
    </w:p>
    <w:p w:rsidR="00A83F12" w:rsidRDefault="00A83F12" w:rsidP="00885225">
      <w:pPr>
        <w:adjustRightInd w:val="0"/>
        <w:spacing w:line="20" w:lineRule="atLeast"/>
        <w:contextualSpacing/>
        <w:jc w:val="both"/>
        <w:rPr>
          <w:sz w:val="24"/>
          <w:szCs w:val="24"/>
          <w:lang w:val="ru-RU"/>
        </w:rPr>
      </w:pPr>
      <w:r w:rsidRPr="000F17CD">
        <w:rPr>
          <w:i/>
          <w:sz w:val="24"/>
          <w:szCs w:val="24"/>
          <w:lang w:val="ru-RU"/>
        </w:rPr>
        <w:t xml:space="preserve">Теоретическая часть. </w:t>
      </w:r>
      <w:r w:rsidR="00885225">
        <w:rPr>
          <w:sz w:val="24"/>
          <w:szCs w:val="24"/>
          <w:lang w:val="ru-RU"/>
        </w:rPr>
        <w:t xml:space="preserve"> Подведение </w:t>
      </w:r>
      <w:r w:rsidRPr="000F17CD">
        <w:rPr>
          <w:sz w:val="24"/>
          <w:szCs w:val="24"/>
          <w:lang w:val="ru-RU"/>
        </w:rPr>
        <w:t>итогов работы кружка за г</w:t>
      </w:r>
      <w:r w:rsidR="00885225">
        <w:rPr>
          <w:sz w:val="24"/>
          <w:szCs w:val="24"/>
          <w:lang w:val="ru-RU"/>
        </w:rPr>
        <w:t xml:space="preserve">од. Разгадывание </w:t>
      </w:r>
      <w:r w:rsidRPr="000F17CD">
        <w:rPr>
          <w:sz w:val="24"/>
          <w:szCs w:val="24"/>
          <w:lang w:val="ru-RU"/>
        </w:rPr>
        <w:t xml:space="preserve">кроссвордов по </w:t>
      </w:r>
      <w:r w:rsidR="00885225">
        <w:rPr>
          <w:sz w:val="24"/>
          <w:szCs w:val="24"/>
          <w:lang w:val="ru-RU"/>
        </w:rPr>
        <w:t>теме «Компьютерные презентации»</w:t>
      </w:r>
    </w:p>
    <w:p w:rsidR="004868B3" w:rsidRPr="003D7409" w:rsidRDefault="004868B3" w:rsidP="004868B3">
      <w:pPr>
        <w:shd w:val="clear" w:color="auto" w:fill="FFFFFF"/>
        <w:tabs>
          <w:tab w:val="left" w:pos="264"/>
          <w:tab w:val="left" w:pos="1440"/>
        </w:tabs>
        <w:spacing w:line="20" w:lineRule="atLeast"/>
        <w:jc w:val="both"/>
        <w:rPr>
          <w:i/>
          <w:sz w:val="24"/>
          <w:szCs w:val="24"/>
          <w:u w:val="single"/>
          <w:lang w:val="ru-RU"/>
        </w:rPr>
      </w:pPr>
    </w:p>
    <w:p w:rsidR="004868B3" w:rsidRPr="004868B3" w:rsidRDefault="004868B3" w:rsidP="004868B3">
      <w:pPr>
        <w:shd w:val="clear" w:color="auto" w:fill="FFFFFF"/>
        <w:tabs>
          <w:tab w:val="left" w:pos="264"/>
          <w:tab w:val="left" w:pos="1440"/>
        </w:tabs>
        <w:spacing w:line="20" w:lineRule="atLeast"/>
        <w:jc w:val="center"/>
        <w:rPr>
          <w:b/>
          <w:sz w:val="24"/>
          <w:szCs w:val="24"/>
          <w:u w:val="single"/>
          <w:lang w:val="ru-RU"/>
        </w:rPr>
      </w:pPr>
      <w:r w:rsidRPr="004868B3">
        <w:rPr>
          <w:b/>
          <w:sz w:val="24"/>
          <w:szCs w:val="24"/>
          <w:u w:val="single"/>
          <w:lang w:val="ru-RU"/>
        </w:rPr>
        <w:t>Планируемые результаты</w:t>
      </w:r>
    </w:p>
    <w:p w:rsidR="004868B3" w:rsidRPr="000F17CD" w:rsidRDefault="004868B3" w:rsidP="004868B3">
      <w:pPr>
        <w:shd w:val="clear" w:color="auto" w:fill="FFFFFF"/>
        <w:tabs>
          <w:tab w:val="left" w:pos="264"/>
          <w:tab w:val="left" w:pos="1440"/>
        </w:tabs>
        <w:spacing w:line="20" w:lineRule="atLeast"/>
        <w:jc w:val="both"/>
        <w:rPr>
          <w:color w:val="000000"/>
          <w:spacing w:val="-1"/>
          <w:sz w:val="24"/>
          <w:szCs w:val="24"/>
          <w:lang w:val="ru-RU"/>
        </w:rPr>
      </w:pPr>
      <w:proofErr w:type="spellStart"/>
      <w:r>
        <w:rPr>
          <w:i/>
          <w:sz w:val="24"/>
          <w:szCs w:val="24"/>
          <w:u w:val="single"/>
        </w:rPr>
        <w:t>Личностные</w:t>
      </w:r>
      <w:proofErr w:type="spellEnd"/>
      <w:r w:rsidRPr="000F17CD">
        <w:rPr>
          <w:i/>
          <w:sz w:val="24"/>
          <w:szCs w:val="24"/>
          <w:u w:val="single"/>
          <w:lang w:val="ru-RU"/>
        </w:rPr>
        <w:t>:</w:t>
      </w:r>
    </w:p>
    <w:p w:rsidR="004868B3" w:rsidRPr="00D61E0A" w:rsidRDefault="003B5531" w:rsidP="004868B3">
      <w:pPr>
        <w:numPr>
          <w:ilvl w:val="0"/>
          <w:numId w:val="20"/>
        </w:numPr>
        <w:shd w:val="clear" w:color="auto" w:fill="FFFFFF"/>
        <w:tabs>
          <w:tab w:val="left" w:pos="278"/>
          <w:tab w:val="left" w:pos="1440"/>
        </w:tabs>
        <w:suppressAutoHyphens/>
        <w:autoSpaceDN/>
        <w:spacing w:line="20" w:lineRule="atLeast"/>
        <w:ind w:left="0" w:firstLine="0"/>
        <w:jc w:val="both"/>
        <w:rPr>
          <w:b/>
          <w:sz w:val="24"/>
          <w:szCs w:val="24"/>
          <w:lang w:val="ru-RU"/>
        </w:rPr>
      </w:pPr>
      <w:r>
        <w:rPr>
          <w:color w:val="000000"/>
          <w:spacing w:val="-1"/>
          <w:sz w:val="24"/>
          <w:szCs w:val="24"/>
          <w:lang w:val="ru-RU"/>
        </w:rPr>
        <w:t xml:space="preserve">У обучающегося будет </w:t>
      </w:r>
      <w:r>
        <w:rPr>
          <w:iCs/>
          <w:color w:val="000000"/>
          <w:sz w:val="24"/>
          <w:szCs w:val="24"/>
          <w:lang w:val="ru-RU"/>
        </w:rPr>
        <w:t xml:space="preserve">сформирован </w:t>
      </w:r>
      <w:r w:rsidR="004868B3">
        <w:rPr>
          <w:iCs/>
          <w:color w:val="000000"/>
          <w:sz w:val="24"/>
          <w:szCs w:val="24"/>
          <w:lang w:val="ru-RU"/>
        </w:rPr>
        <w:t>интерес</w:t>
      </w:r>
      <w:r w:rsidR="004868B3" w:rsidRPr="000F17CD">
        <w:rPr>
          <w:iCs/>
          <w:color w:val="000000"/>
          <w:sz w:val="24"/>
          <w:szCs w:val="24"/>
          <w:lang w:val="ru-RU"/>
        </w:rPr>
        <w:t xml:space="preserve"> </w:t>
      </w:r>
      <w:r w:rsidR="004868B3" w:rsidRPr="000F17CD">
        <w:rPr>
          <w:color w:val="000000"/>
          <w:sz w:val="24"/>
          <w:szCs w:val="24"/>
          <w:lang w:val="ru-RU"/>
        </w:rPr>
        <w:t>к информационной и коммуникативной деятельности, этическим нормам работы с информацией; воспитание бережного отно</w:t>
      </w:r>
      <w:r w:rsidR="004868B3">
        <w:rPr>
          <w:color w:val="000000"/>
          <w:sz w:val="24"/>
          <w:szCs w:val="24"/>
          <w:lang w:val="ru-RU"/>
        </w:rPr>
        <w:t>шения к техническим устройствам</w:t>
      </w:r>
    </w:p>
    <w:p w:rsidR="004868B3" w:rsidRPr="000F17CD" w:rsidRDefault="004868B3" w:rsidP="004868B3">
      <w:pPr>
        <w:shd w:val="clear" w:color="auto" w:fill="FFFFFF"/>
        <w:tabs>
          <w:tab w:val="left" w:pos="264"/>
          <w:tab w:val="left" w:pos="1440"/>
        </w:tabs>
        <w:spacing w:line="20" w:lineRule="atLeast"/>
        <w:jc w:val="both"/>
        <w:rPr>
          <w:iCs/>
          <w:color w:val="000000"/>
          <w:sz w:val="24"/>
          <w:szCs w:val="24"/>
          <w:lang w:val="ru-RU"/>
        </w:rPr>
      </w:pPr>
      <w:proofErr w:type="spellStart"/>
      <w:r>
        <w:rPr>
          <w:i/>
          <w:sz w:val="24"/>
          <w:szCs w:val="24"/>
          <w:u w:val="single"/>
        </w:rPr>
        <w:t>Метопредметные</w:t>
      </w:r>
      <w:proofErr w:type="spellEnd"/>
      <w:r w:rsidRPr="000F17CD">
        <w:rPr>
          <w:i/>
          <w:sz w:val="24"/>
          <w:szCs w:val="24"/>
          <w:u w:val="single"/>
          <w:lang w:val="ru-RU"/>
        </w:rPr>
        <w:t>:</w:t>
      </w:r>
    </w:p>
    <w:p w:rsidR="004868B3" w:rsidRPr="004868B3" w:rsidRDefault="003B5531" w:rsidP="004868B3">
      <w:pPr>
        <w:numPr>
          <w:ilvl w:val="0"/>
          <w:numId w:val="19"/>
        </w:numPr>
        <w:shd w:val="clear" w:color="auto" w:fill="FFFFFF"/>
        <w:tabs>
          <w:tab w:val="left" w:pos="264"/>
          <w:tab w:val="left" w:pos="1440"/>
        </w:tabs>
        <w:suppressAutoHyphens/>
        <w:autoSpaceDN/>
        <w:spacing w:line="20" w:lineRule="atLeast"/>
        <w:ind w:left="0" w:firstLine="0"/>
        <w:jc w:val="both"/>
        <w:rPr>
          <w:iCs/>
          <w:color w:val="000000"/>
          <w:sz w:val="24"/>
          <w:szCs w:val="24"/>
          <w:lang w:val="ru-RU"/>
        </w:rPr>
      </w:pPr>
      <w:r>
        <w:rPr>
          <w:iCs/>
          <w:color w:val="000000"/>
          <w:sz w:val="24"/>
          <w:szCs w:val="24"/>
          <w:lang w:val="ru-RU"/>
        </w:rPr>
        <w:t xml:space="preserve">Обучающийся приобретет развитые </w:t>
      </w:r>
      <w:r w:rsidR="004868B3">
        <w:rPr>
          <w:color w:val="000000"/>
          <w:sz w:val="24"/>
          <w:szCs w:val="24"/>
          <w:lang w:val="ru-RU"/>
        </w:rPr>
        <w:t>первоначальные</w:t>
      </w:r>
      <w:r w:rsidR="004868B3" w:rsidRPr="000F17CD">
        <w:rPr>
          <w:color w:val="000000"/>
          <w:sz w:val="24"/>
          <w:szCs w:val="24"/>
          <w:lang w:val="ru-RU"/>
        </w:rPr>
        <w:t xml:space="preserve"> </w:t>
      </w:r>
      <w:r w:rsidR="004868B3">
        <w:rPr>
          <w:iCs/>
          <w:color w:val="000000"/>
          <w:sz w:val="24"/>
          <w:szCs w:val="24"/>
          <w:lang w:val="ru-RU"/>
        </w:rPr>
        <w:t>способности</w:t>
      </w:r>
      <w:r w:rsidR="004868B3" w:rsidRPr="000F17CD">
        <w:rPr>
          <w:iCs/>
          <w:color w:val="000000"/>
          <w:sz w:val="24"/>
          <w:szCs w:val="24"/>
          <w:lang w:val="ru-RU"/>
        </w:rPr>
        <w:t xml:space="preserve"> </w:t>
      </w:r>
      <w:r w:rsidR="004868B3" w:rsidRPr="000F17CD">
        <w:rPr>
          <w:color w:val="000000"/>
          <w:sz w:val="24"/>
          <w:szCs w:val="24"/>
          <w:lang w:val="ru-RU"/>
        </w:rPr>
        <w:t xml:space="preserve">ориентироваться в информационных потоках окружающего мира и применять точную и понятную инструкцию </w:t>
      </w:r>
      <w:r w:rsidR="004868B3" w:rsidRPr="000F17CD">
        <w:rPr>
          <w:color w:val="000000"/>
          <w:sz w:val="24"/>
          <w:szCs w:val="24"/>
          <w:lang w:val="ru-RU"/>
        </w:rPr>
        <w:lastRenderedPageBreak/>
        <w:t>при решении учебн</w:t>
      </w:r>
      <w:r w:rsidR="004868B3">
        <w:rPr>
          <w:color w:val="000000"/>
          <w:sz w:val="24"/>
          <w:szCs w:val="24"/>
          <w:lang w:val="ru-RU"/>
        </w:rPr>
        <w:t>ых задач и в повседневной жизни</w:t>
      </w:r>
    </w:p>
    <w:p w:rsidR="004868B3" w:rsidRPr="00D61E0A" w:rsidRDefault="003B5531" w:rsidP="004868B3">
      <w:pPr>
        <w:numPr>
          <w:ilvl w:val="0"/>
          <w:numId w:val="19"/>
        </w:numPr>
        <w:shd w:val="clear" w:color="auto" w:fill="FFFFFF"/>
        <w:tabs>
          <w:tab w:val="left" w:pos="264"/>
          <w:tab w:val="left" w:pos="1440"/>
        </w:tabs>
        <w:suppressAutoHyphens/>
        <w:autoSpaceDN/>
        <w:spacing w:line="20" w:lineRule="atLeast"/>
        <w:ind w:left="0" w:firstLine="0"/>
        <w:jc w:val="both"/>
        <w:rPr>
          <w:i/>
          <w:sz w:val="24"/>
          <w:szCs w:val="24"/>
          <w:u w:val="single"/>
          <w:lang w:val="ru-RU"/>
        </w:rPr>
      </w:pPr>
      <w:r>
        <w:rPr>
          <w:iCs/>
          <w:color w:val="000000"/>
          <w:sz w:val="24"/>
          <w:szCs w:val="24"/>
          <w:lang w:val="ru-RU"/>
        </w:rPr>
        <w:t xml:space="preserve">Обучающийся приобретет развитые </w:t>
      </w:r>
      <w:r w:rsidR="004868B3">
        <w:rPr>
          <w:iCs/>
          <w:color w:val="000000"/>
          <w:sz w:val="24"/>
          <w:szCs w:val="24"/>
          <w:lang w:val="ru-RU"/>
        </w:rPr>
        <w:t>навыки</w:t>
      </w:r>
      <w:r w:rsidR="004868B3" w:rsidRPr="000F17CD">
        <w:rPr>
          <w:iCs/>
          <w:color w:val="000000"/>
          <w:sz w:val="24"/>
          <w:szCs w:val="24"/>
          <w:lang w:val="ru-RU"/>
        </w:rPr>
        <w:t xml:space="preserve"> </w:t>
      </w:r>
      <w:r w:rsidR="004868B3" w:rsidRPr="000F17CD">
        <w:rPr>
          <w:color w:val="000000"/>
          <w:sz w:val="24"/>
          <w:szCs w:val="24"/>
          <w:lang w:val="ru-RU"/>
        </w:rPr>
        <w:t>использования современных компьютерных и информационных технологий для решения учебных и практических задач.</w:t>
      </w:r>
    </w:p>
    <w:p w:rsidR="004868B3" w:rsidRPr="000F17CD" w:rsidRDefault="004868B3" w:rsidP="004868B3">
      <w:pPr>
        <w:shd w:val="clear" w:color="auto" w:fill="FFFFFF"/>
        <w:tabs>
          <w:tab w:val="left" w:pos="264"/>
          <w:tab w:val="left" w:pos="1440"/>
        </w:tabs>
        <w:suppressAutoHyphens/>
        <w:autoSpaceDN/>
        <w:spacing w:line="20" w:lineRule="atLeast"/>
        <w:jc w:val="both"/>
        <w:rPr>
          <w:iCs/>
          <w:color w:val="000000"/>
          <w:sz w:val="24"/>
          <w:szCs w:val="24"/>
          <w:lang w:val="ru-RU"/>
        </w:rPr>
      </w:pPr>
    </w:p>
    <w:p w:rsidR="004868B3" w:rsidRPr="000F17CD" w:rsidRDefault="004868B3" w:rsidP="004868B3">
      <w:pPr>
        <w:shd w:val="clear" w:color="auto" w:fill="FFFFFF"/>
        <w:tabs>
          <w:tab w:val="left" w:pos="278"/>
          <w:tab w:val="left" w:pos="1440"/>
        </w:tabs>
        <w:spacing w:line="20" w:lineRule="atLeast"/>
        <w:jc w:val="both"/>
        <w:rPr>
          <w:iCs/>
          <w:sz w:val="24"/>
          <w:szCs w:val="24"/>
          <w:lang w:val="ru-RU"/>
        </w:rPr>
      </w:pPr>
      <w:proofErr w:type="spellStart"/>
      <w:r>
        <w:rPr>
          <w:i/>
          <w:sz w:val="24"/>
          <w:szCs w:val="24"/>
          <w:u w:val="single"/>
        </w:rPr>
        <w:t>Предметные</w:t>
      </w:r>
      <w:proofErr w:type="spellEnd"/>
      <w:r w:rsidRPr="000F17CD">
        <w:rPr>
          <w:i/>
          <w:sz w:val="24"/>
          <w:szCs w:val="24"/>
          <w:u w:val="single"/>
          <w:lang w:val="ru-RU"/>
        </w:rPr>
        <w:t>:</w:t>
      </w:r>
    </w:p>
    <w:p w:rsidR="004868B3" w:rsidRPr="004868B3" w:rsidRDefault="004868B3" w:rsidP="004868B3">
      <w:pPr>
        <w:pStyle w:val="a4"/>
        <w:numPr>
          <w:ilvl w:val="0"/>
          <w:numId w:val="18"/>
        </w:numPr>
        <w:shd w:val="clear" w:color="auto" w:fill="FFFFFF"/>
        <w:tabs>
          <w:tab w:val="left" w:pos="264"/>
          <w:tab w:val="left" w:pos="709"/>
        </w:tabs>
        <w:suppressAutoHyphens/>
        <w:autoSpaceDN/>
        <w:spacing w:before="0" w:line="20" w:lineRule="atLeast"/>
        <w:ind w:left="0" w:firstLine="0"/>
        <w:jc w:val="both"/>
        <w:rPr>
          <w:sz w:val="24"/>
          <w:szCs w:val="24"/>
          <w:lang w:val="ru-RU"/>
        </w:rPr>
      </w:pPr>
      <w:proofErr w:type="gramStart"/>
      <w:r>
        <w:rPr>
          <w:iCs/>
          <w:sz w:val="24"/>
          <w:szCs w:val="24"/>
          <w:lang w:val="ru-RU"/>
        </w:rPr>
        <w:t>сформировать</w:t>
      </w:r>
      <w:proofErr w:type="gramEnd"/>
      <w:r>
        <w:rPr>
          <w:iCs/>
          <w:sz w:val="24"/>
          <w:szCs w:val="24"/>
          <w:lang w:val="ru-RU"/>
        </w:rPr>
        <w:t xml:space="preserve"> понятия</w:t>
      </w:r>
      <w:r w:rsidRPr="000F17CD">
        <w:rPr>
          <w:iCs/>
          <w:sz w:val="24"/>
          <w:szCs w:val="24"/>
          <w:lang w:val="ru-RU"/>
        </w:rPr>
        <w:t xml:space="preserve"> </w:t>
      </w:r>
      <w:r w:rsidRPr="000F17CD">
        <w:rPr>
          <w:sz w:val="24"/>
          <w:szCs w:val="24"/>
          <w:lang w:val="ru-RU"/>
        </w:rPr>
        <w:t xml:space="preserve">"команда",  "исполнитель",   "алгоритм"   </w:t>
      </w:r>
      <w:r w:rsidRPr="000F17CD">
        <w:rPr>
          <w:iCs/>
          <w:sz w:val="24"/>
          <w:szCs w:val="24"/>
          <w:lang w:val="ru-RU"/>
        </w:rPr>
        <w:t xml:space="preserve">и умений </w:t>
      </w:r>
      <w:r w:rsidRPr="000F17CD">
        <w:rPr>
          <w:sz w:val="24"/>
          <w:szCs w:val="24"/>
          <w:lang w:val="ru-RU"/>
        </w:rPr>
        <w:t>составлять алг</w:t>
      </w:r>
      <w:r>
        <w:rPr>
          <w:sz w:val="24"/>
          <w:szCs w:val="24"/>
          <w:lang w:val="ru-RU"/>
        </w:rPr>
        <w:t>оритмы для учебных исполнителей</w:t>
      </w:r>
    </w:p>
    <w:p w:rsidR="004868B3" w:rsidRPr="000F17CD" w:rsidRDefault="003B5531" w:rsidP="004868B3">
      <w:pPr>
        <w:pStyle w:val="a4"/>
        <w:numPr>
          <w:ilvl w:val="0"/>
          <w:numId w:val="18"/>
        </w:numPr>
        <w:shd w:val="clear" w:color="auto" w:fill="FFFFFF"/>
        <w:tabs>
          <w:tab w:val="left" w:pos="264"/>
          <w:tab w:val="left" w:pos="709"/>
        </w:tabs>
        <w:suppressAutoHyphens/>
        <w:autoSpaceDN/>
        <w:spacing w:before="0" w:line="20" w:lineRule="atLeast"/>
        <w:ind w:left="0" w:firstLine="0"/>
        <w:jc w:val="both"/>
        <w:rPr>
          <w:sz w:val="24"/>
          <w:szCs w:val="24"/>
          <w:lang w:val="ru-RU"/>
        </w:rPr>
      </w:pPr>
      <w:r>
        <w:rPr>
          <w:iCs/>
          <w:sz w:val="24"/>
          <w:szCs w:val="24"/>
          <w:lang w:val="ru-RU"/>
        </w:rPr>
        <w:t xml:space="preserve">Обучающийся будет уметь </w:t>
      </w:r>
      <w:r w:rsidR="004868B3" w:rsidRPr="000F17CD">
        <w:rPr>
          <w:sz w:val="24"/>
          <w:szCs w:val="24"/>
          <w:lang w:val="ru-RU"/>
        </w:rPr>
        <w:t>представлять информацию различными способами (в виде чисел, текста, рисунка, таблицы, схемы), упорядочивать инфор</w:t>
      </w:r>
      <w:r w:rsidR="004868B3" w:rsidRPr="000F17CD">
        <w:rPr>
          <w:sz w:val="24"/>
          <w:szCs w:val="24"/>
          <w:lang w:val="ru-RU"/>
        </w:rPr>
        <w:softHyphen/>
        <w:t>мацию по алфавиту и числовым значениям (возрастанию и убыванию) строить простейшие логические выражения с использованием связок "и", "или", "не", "найдется", "для всех";</w:t>
      </w:r>
    </w:p>
    <w:p w:rsidR="004868B3" w:rsidRPr="00885225" w:rsidRDefault="004868B3" w:rsidP="00885225">
      <w:pPr>
        <w:adjustRightInd w:val="0"/>
        <w:spacing w:line="20" w:lineRule="atLeast"/>
        <w:contextualSpacing/>
        <w:jc w:val="both"/>
        <w:rPr>
          <w:sz w:val="24"/>
          <w:szCs w:val="24"/>
          <w:lang w:val="ru-RU"/>
        </w:rPr>
      </w:pPr>
    </w:p>
    <w:p w:rsidR="00A83F12" w:rsidRPr="000F17CD" w:rsidRDefault="00A83F12" w:rsidP="00A83F12">
      <w:pPr>
        <w:tabs>
          <w:tab w:val="left" w:pos="-142"/>
        </w:tabs>
        <w:spacing w:line="360" w:lineRule="auto"/>
        <w:ind w:left="415" w:right="-79"/>
        <w:jc w:val="center"/>
        <w:rPr>
          <w:b/>
          <w:sz w:val="24"/>
          <w:szCs w:val="24"/>
          <w:lang w:val="ru-RU"/>
        </w:rPr>
      </w:pPr>
      <w:r w:rsidRPr="000F17CD">
        <w:rPr>
          <w:b/>
          <w:sz w:val="24"/>
          <w:szCs w:val="24"/>
          <w:lang w:val="ru-RU"/>
        </w:rPr>
        <w:t>Учебный план</w:t>
      </w:r>
      <w:r w:rsidRPr="000F17CD">
        <w:rPr>
          <w:sz w:val="24"/>
          <w:szCs w:val="24"/>
          <w:u w:val="single"/>
          <w:lang w:val="ru-RU"/>
        </w:rPr>
        <w:t xml:space="preserve"> 3 </w:t>
      </w:r>
      <w:r w:rsidRPr="000F17CD">
        <w:rPr>
          <w:b/>
          <w:sz w:val="24"/>
          <w:szCs w:val="24"/>
          <w:lang w:val="ru-RU"/>
        </w:rPr>
        <w:t>года обучения</w:t>
      </w:r>
    </w:p>
    <w:tbl>
      <w:tblPr>
        <w:tblStyle w:val="a6"/>
        <w:tblW w:w="9464" w:type="dxa"/>
        <w:tblLayout w:type="fixed"/>
        <w:tblLook w:val="04A0" w:firstRow="1" w:lastRow="0" w:firstColumn="1" w:lastColumn="0" w:noHBand="0" w:noVBand="1"/>
      </w:tblPr>
      <w:tblGrid>
        <w:gridCol w:w="675"/>
        <w:gridCol w:w="3686"/>
        <w:gridCol w:w="850"/>
        <w:gridCol w:w="1134"/>
        <w:gridCol w:w="1276"/>
        <w:gridCol w:w="1843"/>
      </w:tblGrid>
      <w:tr w:rsidR="00A83F12" w:rsidRPr="000F17CD" w:rsidTr="00A83F12">
        <w:trPr>
          <w:trHeight w:val="516"/>
        </w:trPr>
        <w:tc>
          <w:tcPr>
            <w:tcW w:w="675" w:type="dxa"/>
            <w:vMerge w:val="restart"/>
            <w:vAlign w:val="center"/>
          </w:tcPr>
          <w:p w:rsidR="00A83F12" w:rsidRPr="000F17CD" w:rsidRDefault="00A83F12" w:rsidP="00A83F12">
            <w:pPr>
              <w:pStyle w:val="a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0F17CD">
              <w:rPr>
                <w:b w:val="0"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3686" w:type="dxa"/>
            <w:vMerge w:val="restart"/>
            <w:vAlign w:val="center"/>
          </w:tcPr>
          <w:p w:rsidR="00A83F12" w:rsidRPr="000F17CD" w:rsidRDefault="00A83F12" w:rsidP="00A83F12">
            <w:pPr>
              <w:pStyle w:val="a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0F17CD">
              <w:rPr>
                <w:b w:val="0"/>
                <w:sz w:val="24"/>
                <w:szCs w:val="24"/>
                <w:lang w:val="ru-RU"/>
              </w:rPr>
              <w:t>Название раздела, темы</w:t>
            </w:r>
          </w:p>
        </w:tc>
        <w:tc>
          <w:tcPr>
            <w:tcW w:w="3260" w:type="dxa"/>
            <w:gridSpan w:val="3"/>
            <w:tcBorders>
              <w:bottom w:val="single" w:sz="4" w:space="0" w:color="auto"/>
            </w:tcBorders>
            <w:vAlign w:val="center"/>
          </w:tcPr>
          <w:p w:rsidR="00A83F12" w:rsidRPr="000F17CD" w:rsidRDefault="00A83F12" w:rsidP="00A83F12">
            <w:pPr>
              <w:pStyle w:val="a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0F17CD">
              <w:rPr>
                <w:b w:val="0"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1843" w:type="dxa"/>
            <w:vMerge w:val="restart"/>
            <w:vAlign w:val="center"/>
          </w:tcPr>
          <w:p w:rsidR="00A83F12" w:rsidRPr="000F17CD" w:rsidRDefault="00A83F12" w:rsidP="00A83F12">
            <w:pPr>
              <w:pStyle w:val="a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0F17CD">
              <w:rPr>
                <w:b w:val="0"/>
                <w:sz w:val="24"/>
                <w:szCs w:val="24"/>
                <w:lang w:val="ru-RU"/>
              </w:rPr>
              <w:t>Форма аттестации / контроля</w:t>
            </w:r>
          </w:p>
        </w:tc>
      </w:tr>
      <w:tr w:rsidR="00A83F12" w:rsidRPr="000F17CD" w:rsidTr="00A83F12">
        <w:trPr>
          <w:trHeight w:val="644"/>
        </w:trPr>
        <w:tc>
          <w:tcPr>
            <w:tcW w:w="675" w:type="dxa"/>
            <w:vMerge/>
            <w:vAlign w:val="center"/>
          </w:tcPr>
          <w:p w:rsidR="00A83F12" w:rsidRPr="000F17CD" w:rsidRDefault="00A83F12" w:rsidP="00A83F12">
            <w:pPr>
              <w:pStyle w:val="a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  <w:vMerge/>
            <w:vAlign w:val="center"/>
          </w:tcPr>
          <w:p w:rsidR="00A83F12" w:rsidRPr="000F17CD" w:rsidRDefault="00A83F12" w:rsidP="00A83F12">
            <w:pPr>
              <w:pStyle w:val="a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A83F12" w:rsidRPr="000F17CD" w:rsidRDefault="00A83F12" w:rsidP="00A83F12">
            <w:pPr>
              <w:pStyle w:val="a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0F17CD">
              <w:rPr>
                <w:b w:val="0"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A83F12" w:rsidRPr="000F17CD" w:rsidRDefault="00A83F12" w:rsidP="00A83F12">
            <w:pPr>
              <w:pStyle w:val="a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0F17CD">
              <w:rPr>
                <w:b w:val="0"/>
                <w:sz w:val="24"/>
                <w:szCs w:val="24"/>
                <w:lang w:val="ru-RU"/>
              </w:rPr>
              <w:t>Теория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A83F12" w:rsidRPr="000F17CD" w:rsidRDefault="00A83F12" w:rsidP="00A83F12">
            <w:pPr>
              <w:pStyle w:val="a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0F17CD">
              <w:rPr>
                <w:b w:val="0"/>
                <w:sz w:val="24"/>
                <w:szCs w:val="24"/>
                <w:lang w:val="ru-RU"/>
              </w:rPr>
              <w:t>Практика</w:t>
            </w:r>
          </w:p>
        </w:tc>
        <w:tc>
          <w:tcPr>
            <w:tcW w:w="1843" w:type="dxa"/>
            <w:vMerge/>
            <w:vAlign w:val="center"/>
          </w:tcPr>
          <w:p w:rsidR="00A83F12" w:rsidRPr="000F17CD" w:rsidRDefault="00A83F12" w:rsidP="00A83F12">
            <w:pPr>
              <w:pStyle w:val="a3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A83F12" w:rsidRPr="000F17CD" w:rsidTr="00A83F12">
        <w:tc>
          <w:tcPr>
            <w:tcW w:w="675" w:type="dxa"/>
          </w:tcPr>
          <w:p w:rsidR="00A83F12" w:rsidRPr="000F17CD" w:rsidRDefault="00A83F12" w:rsidP="00A83F12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</w:rPr>
            </w:pPr>
            <w:r w:rsidRPr="000F17CD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A83F12" w:rsidRPr="000F17CD" w:rsidRDefault="00A83F12" w:rsidP="00A83F1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proofErr w:type="spellStart"/>
            <w:r w:rsidRPr="000F17CD">
              <w:rPr>
                <w:sz w:val="24"/>
                <w:szCs w:val="24"/>
              </w:rPr>
              <w:t>Вводное</w:t>
            </w:r>
            <w:proofErr w:type="spellEnd"/>
            <w:r w:rsidRPr="000F17CD">
              <w:rPr>
                <w:sz w:val="24"/>
                <w:szCs w:val="24"/>
              </w:rPr>
              <w:t xml:space="preserve"> </w:t>
            </w:r>
            <w:proofErr w:type="spellStart"/>
            <w:r w:rsidRPr="000F17CD">
              <w:rPr>
                <w:sz w:val="24"/>
                <w:szCs w:val="24"/>
              </w:rPr>
              <w:t>занятие</w:t>
            </w:r>
            <w:proofErr w:type="spellEnd"/>
          </w:p>
        </w:tc>
        <w:tc>
          <w:tcPr>
            <w:tcW w:w="850" w:type="dxa"/>
            <w:vAlign w:val="center"/>
          </w:tcPr>
          <w:p w:rsidR="00A83F12" w:rsidRPr="000F17CD" w:rsidRDefault="00A83F12" w:rsidP="00A83F12">
            <w:pPr>
              <w:jc w:val="center"/>
              <w:rPr>
                <w:sz w:val="24"/>
                <w:szCs w:val="24"/>
                <w:lang w:val="ru-RU"/>
              </w:rPr>
            </w:pPr>
            <w:r w:rsidRPr="000F17CD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  <w:vAlign w:val="center"/>
          </w:tcPr>
          <w:p w:rsidR="00A83F12" w:rsidRPr="000F17CD" w:rsidRDefault="00A83F12" w:rsidP="00A83F12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  <w:lang w:val="ru-RU"/>
              </w:rPr>
            </w:pPr>
            <w:r w:rsidRPr="000F17CD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vAlign w:val="center"/>
          </w:tcPr>
          <w:p w:rsidR="00A83F12" w:rsidRPr="000F17CD" w:rsidRDefault="005B61A0" w:rsidP="00A83F12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  <w:lang w:val="ru-RU"/>
              </w:rPr>
            </w:pPr>
            <w:r w:rsidRPr="000F17CD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</w:tcPr>
          <w:p w:rsidR="00A83F12" w:rsidRPr="000F17CD" w:rsidRDefault="00A83F12" w:rsidP="00A83F12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</w:rPr>
            </w:pPr>
            <w:proofErr w:type="spellStart"/>
            <w:r w:rsidRPr="000F17CD">
              <w:rPr>
                <w:sz w:val="24"/>
                <w:szCs w:val="24"/>
              </w:rPr>
              <w:t>Анкета</w:t>
            </w:r>
            <w:proofErr w:type="spellEnd"/>
          </w:p>
        </w:tc>
      </w:tr>
      <w:tr w:rsidR="00A83F12" w:rsidRPr="000F17CD" w:rsidTr="00A83F12">
        <w:tc>
          <w:tcPr>
            <w:tcW w:w="675" w:type="dxa"/>
          </w:tcPr>
          <w:p w:rsidR="00A83F12" w:rsidRPr="000F17CD" w:rsidRDefault="00A83F12" w:rsidP="00A83F12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</w:rPr>
            </w:pPr>
            <w:r w:rsidRPr="000F17CD">
              <w:rPr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A83F12" w:rsidRPr="000F17CD" w:rsidRDefault="00A83F12" w:rsidP="00A83F1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proofErr w:type="spellStart"/>
            <w:r w:rsidRPr="000F17CD">
              <w:rPr>
                <w:sz w:val="24"/>
                <w:szCs w:val="24"/>
              </w:rPr>
              <w:t>Моя</w:t>
            </w:r>
            <w:proofErr w:type="spellEnd"/>
            <w:r w:rsidRPr="000F17CD">
              <w:rPr>
                <w:sz w:val="24"/>
                <w:szCs w:val="24"/>
              </w:rPr>
              <w:t xml:space="preserve"> Web-</w:t>
            </w:r>
            <w:proofErr w:type="spellStart"/>
            <w:r w:rsidRPr="000F17CD">
              <w:rPr>
                <w:sz w:val="24"/>
                <w:szCs w:val="24"/>
              </w:rPr>
              <w:t>страничка</w:t>
            </w:r>
            <w:proofErr w:type="spellEnd"/>
            <w:r w:rsidRPr="000F17CD">
              <w:rPr>
                <w:sz w:val="24"/>
                <w:szCs w:val="24"/>
              </w:rPr>
              <w:t xml:space="preserve">. </w:t>
            </w:r>
          </w:p>
        </w:tc>
        <w:tc>
          <w:tcPr>
            <w:tcW w:w="850" w:type="dxa"/>
            <w:vAlign w:val="center"/>
          </w:tcPr>
          <w:p w:rsidR="00A83F12" w:rsidRPr="000F17CD" w:rsidRDefault="00A83F12" w:rsidP="00A83F12">
            <w:pPr>
              <w:jc w:val="center"/>
              <w:rPr>
                <w:sz w:val="24"/>
                <w:szCs w:val="24"/>
                <w:lang w:val="ru-RU"/>
              </w:rPr>
            </w:pPr>
            <w:r w:rsidRPr="000F17CD"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1134" w:type="dxa"/>
            <w:vAlign w:val="center"/>
          </w:tcPr>
          <w:p w:rsidR="00A83F12" w:rsidRPr="000F17CD" w:rsidRDefault="00A83F12" w:rsidP="00A83F12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  <w:lang w:val="ru-RU"/>
              </w:rPr>
            </w:pPr>
            <w:r w:rsidRPr="000F17CD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276" w:type="dxa"/>
            <w:vAlign w:val="center"/>
          </w:tcPr>
          <w:p w:rsidR="00A83F12" w:rsidRPr="000F17CD" w:rsidRDefault="00A83F12" w:rsidP="00A83F12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  <w:lang w:val="ru-RU"/>
              </w:rPr>
            </w:pPr>
            <w:r w:rsidRPr="000F17CD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843" w:type="dxa"/>
          </w:tcPr>
          <w:p w:rsidR="00A83F12" w:rsidRPr="000F17CD" w:rsidRDefault="00A83F12" w:rsidP="00A83F12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</w:rPr>
            </w:pPr>
            <w:proofErr w:type="spellStart"/>
            <w:r w:rsidRPr="000F17CD">
              <w:rPr>
                <w:sz w:val="24"/>
                <w:szCs w:val="24"/>
              </w:rPr>
              <w:t>НТМLстраница</w:t>
            </w:r>
            <w:proofErr w:type="spellEnd"/>
          </w:p>
        </w:tc>
      </w:tr>
      <w:tr w:rsidR="00A83F12" w:rsidRPr="000F17CD" w:rsidTr="00A83F12">
        <w:tc>
          <w:tcPr>
            <w:tcW w:w="675" w:type="dxa"/>
          </w:tcPr>
          <w:p w:rsidR="00A83F12" w:rsidRPr="000F17CD" w:rsidRDefault="00A83F12" w:rsidP="00A83F12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</w:rPr>
            </w:pPr>
            <w:r w:rsidRPr="000F17CD">
              <w:rPr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A83F12" w:rsidRPr="000F17CD" w:rsidRDefault="00A83F12" w:rsidP="00A83F1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proofErr w:type="spellStart"/>
            <w:r w:rsidRPr="000F17CD">
              <w:rPr>
                <w:sz w:val="24"/>
                <w:szCs w:val="24"/>
              </w:rPr>
              <w:t>Графика</w:t>
            </w:r>
            <w:proofErr w:type="spellEnd"/>
            <w:r w:rsidRPr="000F17CD">
              <w:rPr>
                <w:sz w:val="24"/>
                <w:szCs w:val="24"/>
              </w:rPr>
              <w:t xml:space="preserve">. </w:t>
            </w:r>
          </w:p>
        </w:tc>
        <w:tc>
          <w:tcPr>
            <w:tcW w:w="850" w:type="dxa"/>
            <w:vAlign w:val="center"/>
          </w:tcPr>
          <w:p w:rsidR="00A83F12" w:rsidRPr="000F17CD" w:rsidRDefault="00A83F12" w:rsidP="00A83F12">
            <w:pPr>
              <w:jc w:val="center"/>
              <w:rPr>
                <w:sz w:val="24"/>
                <w:szCs w:val="24"/>
                <w:lang w:val="ru-RU"/>
              </w:rPr>
            </w:pPr>
            <w:r w:rsidRPr="000F17CD">
              <w:rPr>
                <w:sz w:val="24"/>
                <w:szCs w:val="24"/>
                <w:lang w:val="ru-RU"/>
              </w:rPr>
              <w:t>12</w:t>
            </w:r>
          </w:p>
        </w:tc>
        <w:tc>
          <w:tcPr>
            <w:tcW w:w="1134" w:type="dxa"/>
            <w:vAlign w:val="center"/>
          </w:tcPr>
          <w:p w:rsidR="00A83F12" w:rsidRPr="000F17CD" w:rsidRDefault="00A83F12" w:rsidP="00A83F12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  <w:lang w:val="ru-RU"/>
              </w:rPr>
            </w:pPr>
            <w:r w:rsidRPr="000F17CD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276" w:type="dxa"/>
            <w:vAlign w:val="center"/>
          </w:tcPr>
          <w:p w:rsidR="00A83F12" w:rsidRPr="000F17CD" w:rsidRDefault="005B61A0" w:rsidP="00A83F12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  <w:lang w:val="ru-RU"/>
              </w:rPr>
            </w:pPr>
            <w:r w:rsidRPr="000F17CD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843" w:type="dxa"/>
          </w:tcPr>
          <w:p w:rsidR="00A83F12" w:rsidRPr="000F17CD" w:rsidRDefault="00A83F12" w:rsidP="00A83F12">
            <w:pPr>
              <w:rPr>
                <w:sz w:val="24"/>
                <w:szCs w:val="24"/>
              </w:rPr>
            </w:pPr>
            <w:proofErr w:type="spellStart"/>
            <w:r w:rsidRPr="000F17CD">
              <w:rPr>
                <w:sz w:val="24"/>
                <w:szCs w:val="24"/>
              </w:rPr>
              <w:t>НТМLстраница</w:t>
            </w:r>
            <w:proofErr w:type="spellEnd"/>
          </w:p>
        </w:tc>
      </w:tr>
      <w:tr w:rsidR="00A83F12" w:rsidRPr="000F17CD" w:rsidTr="00A83F12">
        <w:tc>
          <w:tcPr>
            <w:tcW w:w="675" w:type="dxa"/>
          </w:tcPr>
          <w:p w:rsidR="00A83F12" w:rsidRPr="000F17CD" w:rsidRDefault="00A83F12" w:rsidP="00A83F12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</w:rPr>
            </w:pPr>
            <w:r w:rsidRPr="000F17CD">
              <w:rPr>
                <w:sz w:val="24"/>
                <w:szCs w:val="24"/>
              </w:rPr>
              <w:t>4</w:t>
            </w:r>
          </w:p>
        </w:tc>
        <w:tc>
          <w:tcPr>
            <w:tcW w:w="3686" w:type="dxa"/>
          </w:tcPr>
          <w:p w:rsidR="00A83F12" w:rsidRPr="000F17CD" w:rsidRDefault="00A83F12" w:rsidP="00A83F1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proofErr w:type="spellStart"/>
            <w:r w:rsidRPr="000F17CD">
              <w:rPr>
                <w:sz w:val="24"/>
                <w:szCs w:val="24"/>
              </w:rPr>
              <w:t>Гипертекстовый</w:t>
            </w:r>
            <w:proofErr w:type="spellEnd"/>
            <w:r w:rsidRPr="000F17CD">
              <w:rPr>
                <w:sz w:val="24"/>
                <w:szCs w:val="24"/>
              </w:rPr>
              <w:t xml:space="preserve"> </w:t>
            </w:r>
            <w:proofErr w:type="spellStart"/>
            <w:r w:rsidRPr="000F17CD">
              <w:rPr>
                <w:sz w:val="24"/>
                <w:szCs w:val="24"/>
              </w:rPr>
              <w:t>документ</w:t>
            </w:r>
            <w:proofErr w:type="spellEnd"/>
            <w:r w:rsidRPr="000F17CD">
              <w:rPr>
                <w:sz w:val="24"/>
                <w:szCs w:val="24"/>
              </w:rPr>
              <w:t xml:space="preserve">. </w:t>
            </w:r>
          </w:p>
        </w:tc>
        <w:tc>
          <w:tcPr>
            <w:tcW w:w="850" w:type="dxa"/>
            <w:vAlign w:val="center"/>
          </w:tcPr>
          <w:p w:rsidR="00A83F12" w:rsidRPr="000F17CD" w:rsidRDefault="00A83F12" w:rsidP="00A83F12">
            <w:pPr>
              <w:jc w:val="center"/>
              <w:rPr>
                <w:sz w:val="24"/>
                <w:szCs w:val="24"/>
                <w:lang w:val="ru-RU"/>
              </w:rPr>
            </w:pPr>
            <w:r w:rsidRPr="000F17CD">
              <w:rPr>
                <w:sz w:val="24"/>
                <w:szCs w:val="24"/>
                <w:lang w:val="ru-RU"/>
              </w:rPr>
              <w:t>16</w:t>
            </w:r>
          </w:p>
        </w:tc>
        <w:tc>
          <w:tcPr>
            <w:tcW w:w="1134" w:type="dxa"/>
            <w:vAlign w:val="center"/>
          </w:tcPr>
          <w:p w:rsidR="00A83F12" w:rsidRPr="000F17CD" w:rsidRDefault="00A83F12" w:rsidP="00A83F12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  <w:lang w:val="ru-RU"/>
              </w:rPr>
            </w:pPr>
            <w:r w:rsidRPr="000F17CD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276" w:type="dxa"/>
            <w:vAlign w:val="center"/>
          </w:tcPr>
          <w:p w:rsidR="00A83F12" w:rsidRPr="000F17CD" w:rsidRDefault="00A83F12" w:rsidP="00A83F12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  <w:lang w:val="ru-RU"/>
              </w:rPr>
            </w:pPr>
            <w:r w:rsidRPr="000F17CD">
              <w:rPr>
                <w:sz w:val="24"/>
                <w:szCs w:val="24"/>
                <w:lang w:val="ru-RU"/>
              </w:rPr>
              <w:t>12</w:t>
            </w:r>
          </w:p>
        </w:tc>
        <w:tc>
          <w:tcPr>
            <w:tcW w:w="1843" w:type="dxa"/>
          </w:tcPr>
          <w:p w:rsidR="00A83F12" w:rsidRPr="000F17CD" w:rsidRDefault="00A83F12" w:rsidP="00A83F12">
            <w:pPr>
              <w:rPr>
                <w:sz w:val="24"/>
                <w:szCs w:val="24"/>
              </w:rPr>
            </w:pPr>
            <w:proofErr w:type="spellStart"/>
            <w:r w:rsidRPr="000F17CD">
              <w:rPr>
                <w:sz w:val="24"/>
                <w:szCs w:val="24"/>
              </w:rPr>
              <w:t>НТМLстраница</w:t>
            </w:r>
            <w:proofErr w:type="spellEnd"/>
          </w:p>
        </w:tc>
      </w:tr>
      <w:tr w:rsidR="00A83F12" w:rsidRPr="000F17CD" w:rsidTr="00A83F12">
        <w:tc>
          <w:tcPr>
            <w:tcW w:w="675" w:type="dxa"/>
          </w:tcPr>
          <w:p w:rsidR="00A83F12" w:rsidRPr="000F17CD" w:rsidRDefault="00A83F12" w:rsidP="00A83F12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</w:rPr>
            </w:pPr>
            <w:r w:rsidRPr="000F17CD">
              <w:rPr>
                <w:sz w:val="24"/>
                <w:szCs w:val="24"/>
              </w:rPr>
              <w:t>5</w:t>
            </w:r>
          </w:p>
        </w:tc>
        <w:tc>
          <w:tcPr>
            <w:tcW w:w="3686" w:type="dxa"/>
          </w:tcPr>
          <w:p w:rsidR="00A83F12" w:rsidRPr="000F17CD" w:rsidRDefault="00A83F12" w:rsidP="00A83F1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proofErr w:type="spellStart"/>
            <w:r w:rsidRPr="000F17CD">
              <w:rPr>
                <w:sz w:val="24"/>
                <w:szCs w:val="24"/>
              </w:rPr>
              <w:t>Виды</w:t>
            </w:r>
            <w:proofErr w:type="spellEnd"/>
            <w:r w:rsidRPr="000F17CD">
              <w:rPr>
                <w:sz w:val="24"/>
                <w:szCs w:val="24"/>
              </w:rPr>
              <w:t xml:space="preserve"> </w:t>
            </w:r>
            <w:proofErr w:type="spellStart"/>
            <w:r w:rsidRPr="000F17CD">
              <w:rPr>
                <w:sz w:val="24"/>
                <w:szCs w:val="24"/>
              </w:rPr>
              <w:t>сайтов</w:t>
            </w:r>
            <w:proofErr w:type="spellEnd"/>
            <w:r w:rsidRPr="000F17CD">
              <w:rPr>
                <w:sz w:val="24"/>
                <w:szCs w:val="24"/>
              </w:rPr>
              <w:t xml:space="preserve">. </w:t>
            </w:r>
          </w:p>
        </w:tc>
        <w:tc>
          <w:tcPr>
            <w:tcW w:w="850" w:type="dxa"/>
            <w:vAlign w:val="center"/>
          </w:tcPr>
          <w:p w:rsidR="00A83F12" w:rsidRPr="000F17CD" w:rsidRDefault="005B61A0" w:rsidP="00A83F12">
            <w:pPr>
              <w:jc w:val="center"/>
              <w:rPr>
                <w:sz w:val="24"/>
                <w:szCs w:val="24"/>
                <w:lang w:val="ru-RU"/>
              </w:rPr>
            </w:pPr>
            <w:r w:rsidRPr="000F17CD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134" w:type="dxa"/>
            <w:vAlign w:val="center"/>
          </w:tcPr>
          <w:p w:rsidR="00A83F12" w:rsidRPr="000F17CD" w:rsidRDefault="005B61A0" w:rsidP="00A83F12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  <w:lang w:val="ru-RU"/>
              </w:rPr>
            </w:pPr>
            <w:r w:rsidRPr="000F17CD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276" w:type="dxa"/>
            <w:vAlign w:val="center"/>
          </w:tcPr>
          <w:p w:rsidR="00A83F12" w:rsidRPr="000F17CD" w:rsidRDefault="005B61A0" w:rsidP="00A83F12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  <w:lang w:val="ru-RU"/>
              </w:rPr>
            </w:pPr>
            <w:r w:rsidRPr="000F17CD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</w:tcPr>
          <w:p w:rsidR="00A83F12" w:rsidRPr="000F17CD" w:rsidRDefault="00A83F12" w:rsidP="00A83F12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</w:rPr>
            </w:pPr>
            <w:proofErr w:type="spellStart"/>
            <w:r w:rsidRPr="000F17CD">
              <w:rPr>
                <w:sz w:val="24"/>
                <w:szCs w:val="24"/>
              </w:rPr>
              <w:t>Презентация</w:t>
            </w:r>
            <w:proofErr w:type="spellEnd"/>
          </w:p>
        </w:tc>
      </w:tr>
      <w:tr w:rsidR="00A83F12" w:rsidRPr="000F17CD" w:rsidTr="00A83F12">
        <w:tc>
          <w:tcPr>
            <w:tcW w:w="675" w:type="dxa"/>
          </w:tcPr>
          <w:p w:rsidR="00A83F12" w:rsidRPr="000F17CD" w:rsidRDefault="00A83F12" w:rsidP="00A83F12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  <w:lang w:val="ru-RU"/>
              </w:rPr>
            </w:pPr>
            <w:r w:rsidRPr="000F17CD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3686" w:type="dxa"/>
          </w:tcPr>
          <w:p w:rsidR="00A83F12" w:rsidRPr="000F17CD" w:rsidRDefault="00A83F12" w:rsidP="00A83F1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proofErr w:type="spellStart"/>
            <w:r w:rsidRPr="000F17CD">
              <w:rPr>
                <w:sz w:val="24"/>
                <w:szCs w:val="24"/>
              </w:rPr>
              <w:t>Основы</w:t>
            </w:r>
            <w:proofErr w:type="spellEnd"/>
            <w:r w:rsidRPr="000F17CD">
              <w:rPr>
                <w:sz w:val="24"/>
                <w:szCs w:val="24"/>
              </w:rPr>
              <w:t xml:space="preserve"> HTML. </w:t>
            </w:r>
          </w:p>
        </w:tc>
        <w:tc>
          <w:tcPr>
            <w:tcW w:w="850" w:type="dxa"/>
            <w:vAlign w:val="center"/>
          </w:tcPr>
          <w:p w:rsidR="00A83F12" w:rsidRPr="000F17CD" w:rsidRDefault="005B61A0" w:rsidP="00A83F12">
            <w:pPr>
              <w:jc w:val="center"/>
              <w:rPr>
                <w:sz w:val="24"/>
                <w:szCs w:val="24"/>
                <w:lang w:val="ru-RU"/>
              </w:rPr>
            </w:pPr>
            <w:r w:rsidRPr="000F17CD">
              <w:rPr>
                <w:sz w:val="24"/>
                <w:szCs w:val="24"/>
                <w:lang w:val="ru-RU"/>
              </w:rPr>
              <w:t>18</w:t>
            </w:r>
          </w:p>
        </w:tc>
        <w:tc>
          <w:tcPr>
            <w:tcW w:w="1134" w:type="dxa"/>
            <w:vAlign w:val="center"/>
          </w:tcPr>
          <w:p w:rsidR="00A83F12" w:rsidRPr="000F17CD" w:rsidRDefault="005B61A0" w:rsidP="00A83F12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  <w:lang w:val="ru-RU"/>
              </w:rPr>
            </w:pPr>
            <w:r w:rsidRPr="000F17CD">
              <w:rPr>
                <w:sz w:val="24"/>
                <w:szCs w:val="24"/>
                <w:lang w:val="ru-RU"/>
              </w:rPr>
              <w:t>14</w:t>
            </w:r>
          </w:p>
        </w:tc>
        <w:tc>
          <w:tcPr>
            <w:tcW w:w="1276" w:type="dxa"/>
            <w:vAlign w:val="center"/>
          </w:tcPr>
          <w:p w:rsidR="00A83F12" w:rsidRPr="000F17CD" w:rsidRDefault="005B61A0" w:rsidP="00A83F12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  <w:lang w:val="ru-RU"/>
              </w:rPr>
            </w:pPr>
            <w:r w:rsidRPr="000F17CD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843" w:type="dxa"/>
          </w:tcPr>
          <w:p w:rsidR="00A83F12" w:rsidRPr="000F17CD" w:rsidRDefault="00A83F12" w:rsidP="00A83F12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</w:rPr>
            </w:pPr>
            <w:proofErr w:type="spellStart"/>
            <w:r w:rsidRPr="000F17CD">
              <w:rPr>
                <w:sz w:val="24"/>
                <w:szCs w:val="24"/>
              </w:rPr>
              <w:t>Опрос</w:t>
            </w:r>
            <w:proofErr w:type="spellEnd"/>
          </w:p>
        </w:tc>
      </w:tr>
      <w:tr w:rsidR="00A83F12" w:rsidRPr="000F17CD" w:rsidTr="00A83F12">
        <w:tc>
          <w:tcPr>
            <w:tcW w:w="675" w:type="dxa"/>
          </w:tcPr>
          <w:p w:rsidR="00A83F12" w:rsidRPr="000F17CD" w:rsidRDefault="00A83F12" w:rsidP="00A83F12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  <w:lang w:val="ru-RU"/>
              </w:rPr>
            </w:pPr>
            <w:r w:rsidRPr="000F17CD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3686" w:type="dxa"/>
          </w:tcPr>
          <w:p w:rsidR="00A83F12" w:rsidRPr="000F17CD" w:rsidRDefault="00A83F12" w:rsidP="00A83F1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proofErr w:type="spellStart"/>
            <w:r w:rsidRPr="000F17CD">
              <w:rPr>
                <w:sz w:val="24"/>
                <w:szCs w:val="24"/>
              </w:rPr>
              <w:t>Редакторы</w:t>
            </w:r>
            <w:proofErr w:type="spellEnd"/>
            <w:r w:rsidRPr="000F17CD">
              <w:rPr>
                <w:sz w:val="24"/>
                <w:szCs w:val="24"/>
              </w:rPr>
              <w:t xml:space="preserve"> </w:t>
            </w:r>
            <w:proofErr w:type="spellStart"/>
            <w:r w:rsidRPr="000F17CD">
              <w:rPr>
                <w:sz w:val="24"/>
                <w:szCs w:val="24"/>
              </w:rPr>
              <w:t>сайтов</w:t>
            </w:r>
            <w:proofErr w:type="spellEnd"/>
            <w:r w:rsidRPr="000F17CD">
              <w:rPr>
                <w:sz w:val="24"/>
                <w:szCs w:val="24"/>
              </w:rPr>
              <w:t xml:space="preserve">. </w:t>
            </w:r>
          </w:p>
        </w:tc>
        <w:tc>
          <w:tcPr>
            <w:tcW w:w="850" w:type="dxa"/>
            <w:vAlign w:val="center"/>
          </w:tcPr>
          <w:p w:rsidR="00A83F12" w:rsidRPr="000F17CD" w:rsidRDefault="005B61A0" w:rsidP="00A83F12">
            <w:pPr>
              <w:jc w:val="center"/>
              <w:rPr>
                <w:sz w:val="24"/>
                <w:szCs w:val="24"/>
                <w:lang w:val="ru-RU"/>
              </w:rPr>
            </w:pPr>
            <w:r w:rsidRPr="000F17CD">
              <w:rPr>
                <w:sz w:val="24"/>
                <w:szCs w:val="24"/>
                <w:lang w:val="ru-RU"/>
              </w:rPr>
              <w:t>14</w:t>
            </w:r>
          </w:p>
        </w:tc>
        <w:tc>
          <w:tcPr>
            <w:tcW w:w="1134" w:type="dxa"/>
            <w:vAlign w:val="center"/>
          </w:tcPr>
          <w:p w:rsidR="00A83F12" w:rsidRPr="000F17CD" w:rsidRDefault="005B61A0" w:rsidP="00A83F12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  <w:lang w:val="ru-RU"/>
              </w:rPr>
            </w:pPr>
            <w:r w:rsidRPr="000F17CD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276" w:type="dxa"/>
            <w:vAlign w:val="center"/>
          </w:tcPr>
          <w:p w:rsidR="00A83F12" w:rsidRPr="000F17CD" w:rsidRDefault="005B61A0" w:rsidP="00A83F12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  <w:lang w:val="ru-RU"/>
              </w:rPr>
            </w:pPr>
            <w:r w:rsidRPr="000F17CD"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1843" w:type="dxa"/>
          </w:tcPr>
          <w:p w:rsidR="00A83F12" w:rsidRPr="000F17CD" w:rsidRDefault="00A83F12" w:rsidP="00A83F12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</w:rPr>
            </w:pPr>
            <w:proofErr w:type="spellStart"/>
            <w:r w:rsidRPr="000F17CD">
              <w:rPr>
                <w:sz w:val="24"/>
                <w:szCs w:val="24"/>
              </w:rPr>
              <w:t>Тестирование</w:t>
            </w:r>
            <w:proofErr w:type="spellEnd"/>
          </w:p>
        </w:tc>
      </w:tr>
      <w:tr w:rsidR="00A83F12" w:rsidRPr="000F17CD" w:rsidTr="00A83F12">
        <w:tc>
          <w:tcPr>
            <w:tcW w:w="675" w:type="dxa"/>
          </w:tcPr>
          <w:p w:rsidR="00A83F12" w:rsidRPr="000F17CD" w:rsidRDefault="00A83F12" w:rsidP="00A83F12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</w:rPr>
            </w:pPr>
            <w:r w:rsidRPr="000F17CD">
              <w:rPr>
                <w:sz w:val="24"/>
                <w:szCs w:val="24"/>
              </w:rPr>
              <w:t>8</w:t>
            </w:r>
          </w:p>
        </w:tc>
        <w:tc>
          <w:tcPr>
            <w:tcW w:w="3686" w:type="dxa"/>
          </w:tcPr>
          <w:p w:rsidR="00A83F12" w:rsidRPr="000F17CD" w:rsidRDefault="00A83F12" w:rsidP="00A83F12">
            <w:pPr>
              <w:spacing w:before="100" w:beforeAutospacing="1" w:after="100" w:afterAutospacing="1"/>
              <w:rPr>
                <w:sz w:val="24"/>
                <w:szCs w:val="24"/>
                <w:lang w:val="ru-RU"/>
              </w:rPr>
            </w:pPr>
            <w:r w:rsidRPr="000F17CD">
              <w:rPr>
                <w:sz w:val="24"/>
                <w:szCs w:val="24"/>
                <w:lang w:val="ru-RU"/>
              </w:rPr>
              <w:t xml:space="preserve">Дополнительные возможности создания </w:t>
            </w:r>
            <w:r w:rsidRPr="000F17CD">
              <w:rPr>
                <w:sz w:val="24"/>
                <w:szCs w:val="24"/>
              </w:rPr>
              <w:t>Web</w:t>
            </w:r>
            <w:r w:rsidRPr="000F17CD">
              <w:rPr>
                <w:sz w:val="24"/>
                <w:szCs w:val="24"/>
                <w:lang w:val="ru-RU"/>
              </w:rPr>
              <w:t xml:space="preserve"> –страниц. </w:t>
            </w:r>
          </w:p>
        </w:tc>
        <w:tc>
          <w:tcPr>
            <w:tcW w:w="850" w:type="dxa"/>
            <w:vAlign w:val="center"/>
          </w:tcPr>
          <w:p w:rsidR="00A83F12" w:rsidRPr="000F17CD" w:rsidRDefault="005B61A0" w:rsidP="00A83F12">
            <w:pPr>
              <w:jc w:val="center"/>
              <w:rPr>
                <w:sz w:val="24"/>
                <w:szCs w:val="24"/>
                <w:lang w:val="ru-RU"/>
              </w:rPr>
            </w:pPr>
            <w:r w:rsidRPr="000F17CD">
              <w:rPr>
                <w:sz w:val="24"/>
                <w:szCs w:val="24"/>
                <w:lang w:val="ru-RU"/>
              </w:rPr>
              <w:t>20</w:t>
            </w:r>
          </w:p>
        </w:tc>
        <w:tc>
          <w:tcPr>
            <w:tcW w:w="1134" w:type="dxa"/>
            <w:vAlign w:val="center"/>
          </w:tcPr>
          <w:p w:rsidR="00A83F12" w:rsidRPr="000F17CD" w:rsidRDefault="005B61A0" w:rsidP="00A83F12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  <w:lang w:val="ru-RU"/>
              </w:rPr>
            </w:pPr>
            <w:r w:rsidRPr="000F17CD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276" w:type="dxa"/>
            <w:vAlign w:val="center"/>
          </w:tcPr>
          <w:p w:rsidR="00A83F12" w:rsidRPr="000F17CD" w:rsidRDefault="005B61A0" w:rsidP="00A83F12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  <w:lang w:val="ru-RU"/>
              </w:rPr>
            </w:pPr>
            <w:r w:rsidRPr="000F17CD">
              <w:rPr>
                <w:sz w:val="24"/>
                <w:szCs w:val="24"/>
                <w:lang w:val="ru-RU"/>
              </w:rPr>
              <w:t>14</w:t>
            </w:r>
          </w:p>
        </w:tc>
        <w:tc>
          <w:tcPr>
            <w:tcW w:w="1843" w:type="dxa"/>
          </w:tcPr>
          <w:p w:rsidR="00A83F12" w:rsidRPr="000F17CD" w:rsidRDefault="00A83F12" w:rsidP="00A83F12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</w:rPr>
            </w:pPr>
            <w:proofErr w:type="spellStart"/>
            <w:r w:rsidRPr="000F17CD">
              <w:rPr>
                <w:sz w:val="24"/>
                <w:szCs w:val="24"/>
              </w:rPr>
              <w:t>Видеофильм</w:t>
            </w:r>
            <w:proofErr w:type="spellEnd"/>
          </w:p>
        </w:tc>
      </w:tr>
      <w:tr w:rsidR="00A83F12" w:rsidRPr="000F17CD" w:rsidTr="00A83F12">
        <w:tc>
          <w:tcPr>
            <w:tcW w:w="675" w:type="dxa"/>
          </w:tcPr>
          <w:p w:rsidR="00A83F12" w:rsidRPr="000F17CD" w:rsidRDefault="00A83F12" w:rsidP="00A83F12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</w:rPr>
            </w:pPr>
            <w:r w:rsidRPr="000F17CD">
              <w:rPr>
                <w:sz w:val="24"/>
                <w:szCs w:val="24"/>
              </w:rPr>
              <w:t>9</w:t>
            </w:r>
          </w:p>
        </w:tc>
        <w:tc>
          <w:tcPr>
            <w:tcW w:w="3686" w:type="dxa"/>
          </w:tcPr>
          <w:p w:rsidR="00A83F12" w:rsidRPr="000F17CD" w:rsidRDefault="00A83F12" w:rsidP="00A83F1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proofErr w:type="spellStart"/>
            <w:r w:rsidRPr="000F17CD">
              <w:rPr>
                <w:sz w:val="24"/>
                <w:szCs w:val="24"/>
              </w:rPr>
              <w:t>Основы</w:t>
            </w:r>
            <w:proofErr w:type="spellEnd"/>
            <w:r w:rsidRPr="000F17CD">
              <w:rPr>
                <w:sz w:val="24"/>
                <w:szCs w:val="24"/>
              </w:rPr>
              <w:t xml:space="preserve"> Web –</w:t>
            </w:r>
            <w:proofErr w:type="spellStart"/>
            <w:r w:rsidRPr="000F17CD">
              <w:rPr>
                <w:sz w:val="24"/>
                <w:szCs w:val="24"/>
              </w:rPr>
              <w:t>дизайна</w:t>
            </w:r>
            <w:proofErr w:type="spellEnd"/>
            <w:r w:rsidRPr="000F17CD">
              <w:rPr>
                <w:sz w:val="24"/>
                <w:szCs w:val="24"/>
              </w:rPr>
              <w:t xml:space="preserve">. </w:t>
            </w:r>
          </w:p>
        </w:tc>
        <w:tc>
          <w:tcPr>
            <w:tcW w:w="850" w:type="dxa"/>
            <w:vAlign w:val="center"/>
          </w:tcPr>
          <w:p w:rsidR="00A83F12" w:rsidRPr="000F17CD" w:rsidRDefault="005B61A0" w:rsidP="00A83F12">
            <w:pPr>
              <w:jc w:val="center"/>
              <w:rPr>
                <w:sz w:val="24"/>
                <w:szCs w:val="24"/>
                <w:lang w:val="ru-RU"/>
              </w:rPr>
            </w:pPr>
            <w:r w:rsidRPr="000F17CD">
              <w:rPr>
                <w:sz w:val="24"/>
                <w:szCs w:val="24"/>
                <w:lang w:val="ru-RU"/>
              </w:rPr>
              <w:t>36</w:t>
            </w:r>
          </w:p>
        </w:tc>
        <w:tc>
          <w:tcPr>
            <w:tcW w:w="1134" w:type="dxa"/>
            <w:vAlign w:val="center"/>
          </w:tcPr>
          <w:p w:rsidR="00A83F12" w:rsidRPr="000F17CD" w:rsidRDefault="005B61A0" w:rsidP="00A83F12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  <w:lang w:val="ru-RU"/>
              </w:rPr>
            </w:pPr>
            <w:r w:rsidRPr="000F17CD">
              <w:rPr>
                <w:sz w:val="24"/>
                <w:szCs w:val="24"/>
                <w:lang w:val="ru-RU"/>
              </w:rPr>
              <w:t>12</w:t>
            </w:r>
          </w:p>
        </w:tc>
        <w:tc>
          <w:tcPr>
            <w:tcW w:w="1276" w:type="dxa"/>
            <w:vAlign w:val="center"/>
          </w:tcPr>
          <w:p w:rsidR="00A83F12" w:rsidRPr="000F17CD" w:rsidRDefault="005B61A0" w:rsidP="00A83F12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  <w:lang w:val="ru-RU"/>
              </w:rPr>
            </w:pPr>
            <w:r w:rsidRPr="000F17CD">
              <w:rPr>
                <w:sz w:val="24"/>
                <w:szCs w:val="24"/>
                <w:lang w:val="ru-RU"/>
              </w:rPr>
              <w:t>24</w:t>
            </w:r>
          </w:p>
        </w:tc>
        <w:tc>
          <w:tcPr>
            <w:tcW w:w="1843" w:type="dxa"/>
          </w:tcPr>
          <w:p w:rsidR="00A83F12" w:rsidRPr="000F17CD" w:rsidRDefault="00A83F12" w:rsidP="00A83F12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</w:rPr>
            </w:pPr>
            <w:proofErr w:type="spellStart"/>
            <w:r w:rsidRPr="000F17CD">
              <w:rPr>
                <w:sz w:val="24"/>
                <w:szCs w:val="24"/>
              </w:rPr>
              <w:t>Презентация</w:t>
            </w:r>
            <w:proofErr w:type="spellEnd"/>
          </w:p>
        </w:tc>
      </w:tr>
      <w:tr w:rsidR="00A83F12" w:rsidRPr="000F17CD" w:rsidTr="00A83F12">
        <w:tc>
          <w:tcPr>
            <w:tcW w:w="675" w:type="dxa"/>
          </w:tcPr>
          <w:p w:rsidR="00A83F12" w:rsidRPr="000F17CD" w:rsidRDefault="00A83F12" w:rsidP="00A83F12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</w:rPr>
            </w:pPr>
            <w:r w:rsidRPr="000F17CD">
              <w:rPr>
                <w:sz w:val="24"/>
                <w:szCs w:val="24"/>
              </w:rPr>
              <w:t>10</w:t>
            </w:r>
          </w:p>
        </w:tc>
        <w:tc>
          <w:tcPr>
            <w:tcW w:w="3686" w:type="dxa"/>
          </w:tcPr>
          <w:p w:rsidR="00A83F12" w:rsidRPr="000F17CD" w:rsidRDefault="00A83F12" w:rsidP="00A83F12">
            <w:pPr>
              <w:spacing w:before="100" w:beforeAutospacing="1" w:after="100" w:afterAutospacing="1"/>
              <w:rPr>
                <w:sz w:val="24"/>
                <w:szCs w:val="24"/>
                <w:lang w:val="ru-RU"/>
              </w:rPr>
            </w:pPr>
            <w:r w:rsidRPr="000F17CD">
              <w:rPr>
                <w:sz w:val="24"/>
                <w:szCs w:val="24"/>
                <w:lang w:val="ru-RU"/>
              </w:rPr>
              <w:t>Размещение, “раскрутка” и поддержка сайта в сети.</w:t>
            </w:r>
          </w:p>
        </w:tc>
        <w:tc>
          <w:tcPr>
            <w:tcW w:w="850" w:type="dxa"/>
            <w:vAlign w:val="center"/>
          </w:tcPr>
          <w:p w:rsidR="00A83F12" w:rsidRPr="000F17CD" w:rsidRDefault="005B61A0" w:rsidP="00A83F12">
            <w:pPr>
              <w:jc w:val="center"/>
              <w:rPr>
                <w:sz w:val="24"/>
                <w:szCs w:val="24"/>
                <w:lang w:val="ru-RU"/>
              </w:rPr>
            </w:pPr>
            <w:r w:rsidRPr="000F17CD"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1134" w:type="dxa"/>
            <w:vAlign w:val="center"/>
          </w:tcPr>
          <w:p w:rsidR="00A83F12" w:rsidRPr="000F17CD" w:rsidRDefault="005B61A0" w:rsidP="00A83F12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  <w:lang w:val="ru-RU"/>
              </w:rPr>
            </w:pPr>
            <w:r w:rsidRPr="000F17CD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276" w:type="dxa"/>
            <w:vAlign w:val="center"/>
          </w:tcPr>
          <w:p w:rsidR="00A83F12" w:rsidRPr="000F17CD" w:rsidRDefault="005B61A0" w:rsidP="00A83F12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  <w:lang w:val="ru-RU"/>
              </w:rPr>
            </w:pPr>
            <w:r w:rsidRPr="000F17CD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843" w:type="dxa"/>
          </w:tcPr>
          <w:p w:rsidR="00A83F12" w:rsidRPr="000F17CD" w:rsidRDefault="00A83F12" w:rsidP="00A83F12">
            <w:pPr>
              <w:rPr>
                <w:sz w:val="24"/>
                <w:szCs w:val="24"/>
              </w:rPr>
            </w:pPr>
            <w:proofErr w:type="spellStart"/>
            <w:r w:rsidRPr="000F17CD">
              <w:rPr>
                <w:sz w:val="24"/>
                <w:szCs w:val="24"/>
              </w:rPr>
              <w:t>НТМLстраница</w:t>
            </w:r>
            <w:proofErr w:type="spellEnd"/>
          </w:p>
        </w:tc>
      </w:tr>
      <w:tr w:rsidR="00A83F12" w:rsidRPr="000F17CD" w:rsidTr="00A83F12">
        <w:tc>
          <w:tcPr>
            <w:tcW w:w="675" w:type="dxa"/>
          </w:tcPr>
          <w:p w:rsidR="00A83F12" w:rsidRPr="000F17CD" w:rsidRDefault="00A83F12" w:rsidP="00A83F12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  <w:lang w:val="ru-RU"/>
              </w:rPr>
            </w:pPr>
            <w:r w:rsidRPr="000F17CD">
              <w:rPr>
                <w:sz w:val="24"/>
                <w:szCs w:val="24"/>
                <w:lang w:val="ru-RU"/>
              </w:rPr>
              <w:t>11</w:t>
            </w:r>
          </w:p>
        </w:tc>
        <w:tc>
          <w:tcPr>
            <w:tcW w:w="3686" w:type="dxa"/>
          </w:tcPr>
          <w:p w:rsidR="00A83F12" w:rsidRPr="000F17CD" w:rsidRDefault="00A83F12" w:rsidP="00A83F1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proofErr w:type="spellStart"/>
            <w:r w:rsidRPr="000F17CD">
              <w:rPr>
                <w:sz w:val="24"/>
                <w:szCs w:val="24"/>
              </w:rPr>
              <w:t>Проектирование</w:t>
            </w:r>
            <w:proofErr w:type="spellEnd"/>
            <w:r w:rsidRPr="000F17CD">
              <w:rPr>
                <w:sz w:val="24"/>
                <w:szCs w:val="24"/>
              </w:rPr>
              <w:t xml:space="preserve"> </w:t>
            </w:r>
            <w:proofErr w:type="spellStart"/>
            <w:r w:rsidRPr="000F17CD">
              <w:rPr>
                <w:sz w:val="24"/>
                <w:szCs w:val="24"/>
              </w:rPr>
              <w:t>сайта</w:t>
            </w:r>
            <w:proofErr w:type="spellEnd"/>
            <w:r w:rsidRPr="000F17CD"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  <w:vAlign w:val="center"/>
          </w:tcPr>
          <w:p w:rsidR="00A83F12" w:rsidRPr="000F17CD" w:rsidRDefault="005B61A0" w:rsidP="00A83F12">
            <w:pPr>
              <w:jc w:val="center"/>
              <w:rPr>
                <w:sz w:val="24"/>
                <w:szCs w:val="24"/>
                <w:lang w:val="ru-RU"/>
              </w:rPr>
            </w:pPr>
            <w:r w:rsidRPr="000F17CD">
              <w:rPr>
                <w:sz w:val="24"/>
                <w:szCs w:val="24"/>
                <w:lang w:val="ru-RU"/>
              </w:rPr>
              <w:t>22</w:t>
            </w:r>
          </w:p>
        </w:tc>
        <w:tc>
          <w:tcPr>
            <w:tcW w:w="1134" w:type="dxa"/>
            <w:vAlign w:val="center"/>
          </w:tcPr>
          <w:p w:rsidR="00A83F12" w:rsidRPr="000F17CD" w:rsidRDefault="005B61A0" w:rsidP="00A83F12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  <w:lang w:val="ru-RU"/>
              </w:rPr>
            </w:pPr>
            <w:r w:rsidRPr="000F17CD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276" w:type="dxa"/>
            <w:vAlign w:val="center"/>
          </w:tcPr>
          <w:p w:rsidR="00A83F12" w:rsidRPr="000F17CD" w:rsidRDefault="005B61A0" w:rsidP="00A83F12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  <w:lang w:val="ru-RU"/>
              </w:rPr>
            </w:pPr>
            <w:r w:rsidRPr="000F17CD">
              <w:rPr>
                <w:sz w:val="24"/>
                <w:szCs w:val="24"/>
                <w:lang w:val="ru-RU"/>
              </w:rPr>
              <w:t>20</w:t>
            </w:r>
          </w:p>
        </w:tc>
        <w:tc>
          <w:tcPr>
            <w:tcW w:w="1843" w:type="dxa"/>
          </w:tcPr>
          <w:p w:rsidR="00A83F12" w:rsidRPr="000F17CD" w:rsidRDefault="00A83F12" w:rsidP="00A83F12">
            <w:pPr>
              <w:rPr>
                <w:sz w:val="24"/>
                <w:szCs w:val="24"/>
              </w:rPr>
            </w:pPr>
            <w:proofErr w:type="spellStart"/>
            <w:r w:rsidRPr="000F17CD">
              <w:rPr>
                <w:sz w:val="24"/>
                <w:szCs w:val="24"/>
              </w:rPr>
              <w:t>НТМLстраница</w:t>
            </w:r>
            <w:proofErr w:type="spellEnd"/>
          </w:p>
        </w:tc>
      </w:tr>
      <w:tr w:rsidR="00A83F12" w:rsidRPr="000F17CD" w:rsidTr="00A83F12">
        <w:tc>
          <w:tcPr>
            <w:tcW w:w="675" w:type="dxa"/>
          </w:tcPr>
          <w:p w:rsidR="00A83F12" w:rsidRPr="000F17CD" w:rsidRDefault="00A83F12" w:rsidP="00A83F12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  <w:lang w:val="ru-RU"/>
              </w:rPr>
            </w:pPr>
            <w:r w:rsidRPr="000F17CD">
              <w:rPr>
                <w:sz w:val="24"/>
                <w:szCs w:val="24"/>
                <w:lang w:val="ru-RU"/>
              </w:rPr>
              <w:t>12</w:t>
            </w:r>
          </w:p>
        </w:tc>
        <w:tc>
          <w:tcPr>
            <w:tcW w:w="3686" w:type="dxa"/>
          </w:tcPr>
          <w:p w:rsidR="00A83F12" w:rsidRPr="000F17CD" w:rsidRDefault="00A83F12" w:rsidP="00A83F1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proofErr w:type="spellStart"/>
            <w:r w:rsidRPr="000F17CD">
              <w:rPr>
                <w:sz w:val="24"/>
                <w:szCs w:val="24"/>
              </w:rPr>
              <w:t>Защита</w:t>
            </w:r>
            <w:proofErr w:type="spellEnd"/>
            <w:r w:rsidRPr="000F17CD">
              <w:rPr>
                <w:sz w:val="24"/>
                <w:szCs w:val="24"/>
              </w:rPr>
              <w:t xml:space="preserve"> </w:t>
            </w:r>
            <w:proofErr w:type="spellStart"/>
            <w:r w:rsidRPr="000F17CD">
              <w:rPr>
                <w:sz w:val="24"/>
                <w:szCs w:val="24"/>
              </w:rPr>
              <w:t>проектной</w:t>
            </w:r>
            <w:proofErr w:type="spellEnd"/>
            <w:r w:rsidRPr="000F17CD">
              <w:rPr>
                <w:sz w:val="24"/>
                <w:szCs w:val="24"/>
              </w:rPr>
              <w:t xml:space="preserve"> </w:t>
            </w:r>
            <w:proofErr w:type="spellStart"/>
            <w:r w:rsidRPr="000F17CD">
              <w:rPr>
                <w:sz w:val="24"/>
                <w:szCs w:val="24"/>
              </w:rPr>
              <w:t>работы</w:t>
            </w:r>
            <w:proofErr w:type="spellEnd"/>
            <w:r w:rsidRPr="000F17CD"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  <w:vAlign w:val="center"/>
          </w:tcPr>
          <w:p w:rsidR="00A83F12" w:rsidRPr="000F17CD" w:rsidRDefault="005B61A0" w:rsidP="00A83F12">
            <w:pPr>
              <w:jc w:val="center"/>
              <w:rPr>
                <w:sz w:val="24"/>
                <w:szCs w:val="24"/>
                <w:lang w:val="ru-RU"/>
              </w:rPr>
            </w:pPr>
            <w:r w:rsidRPr="000F17CD">
              <w:rPr>
                <w:sz w:val="24"/>
                <w:szCs w:val="24"/>
                <w:lang w:val="ru-RU"/>
              </w:rPr>
              <w:t>50</w:t>
            </w:r>
          </w:p>
        </w:tc>
        <w:tc>
          <w:tcPr>
            <w:tcW w:w="1134" w:type="dxa"/>
            <w:vAlign w:val="center"/>
          </w:tcPr>
          <w:p w:rsidR="00A83F12" w:rsidRPr="000F17CD" w:rsidRDefault="005B61A0" w:rsidP="00A83F12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  <w:lang w:val="ru-RU"/>
              </w:rPr>
            </w:pPr>
            <w:r w:rsidRPr="000F17CD"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1276" w:type="dxa"/>
            <w:vAlign w:val="center"/>
          </w:tcPr>
          <w:p w:rsidR="00A83F12" w:rsidRPr="000F17CD" w:rsidRDefault="005B61A0" w:rsidP="00A83F12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  <w:lang w:val="ru-RU"/>
              </w:rPr>
            </w:pPr>
            <w:r w:rsidRPr="000F17CD">
              <w:rPr>
                <w:sz w:val="24"/>
                <w:szCs w:val="24"/>
                <w:lang w:val="ru-RU"/>
              </w:rPr>
              <w:t>40</w:t>
            </w:r>
          </w:p>
        </w:tc>
        <w:tc>
          <w:tcPr>
            <w:tcW w:w="1843" w:type="dxa"/>
          </w:tcPr>
          <w:p w:rsidR="00A83F12" w:rsidRPr="000F17CD" w:rsidRDefault="00A83F12" w:rsidP="00A83F12">
            <w:pPr>
              <w:rPr>
                <w:sz w:val="24"/>
                <w:szCs w:val="24"/>
              </w:rPr>
            </w:pPr>
            <w:proofErr w:type="spellStart"/>
            <w:r w:rsidRPr="000F17CD">
              <w:rPr>
                <w:sz w:val="24"/>
                <w:szCs w:val="24"/>
              </w:rPr>
              <w:t>НТМLстраница</w:t>
            </w:r>
            <w:proofErr w:type="spellEnd"/>
          </w:p>
        </w:tc>
      </w:tr>
      <w:tr w:rsidR="00A83F12" w:rsidRPr="000F17CD" w:rsidTr="00A83F12">
        <w:tc>
          <w:tcPr>
            <w:tcW w:w="675" w:type="dxa"/>
          </w:tcPr>
          <w:p w:rsidR="00A83F12" w:rsidRPr="000F17CD" w:rsidRDefault="00A83F12" w:rsidP="00A83F12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A83F12" w:rsidRPr="000F17CD" w:rsidRDefault="00A83F12" w:rsidP="00A83F12">
            <w:pPr>
              <w:spacing w:before="100" w:beforeAutospacing="1" w:after="100" w:afterAutospacing="1"/>
              <w:jc w:val="right"/>
              <w:rPr>
                <w:b/>
                <w:sz w:val="24"/>
                <w:szCs w:val="24"/>
                <w:lang w:val="ru-RU"/>
              </w:rPr>
            </w:pPr>
            <w:r w:rsidRPr="000F17CD">
              <w:rPr>
                <w:b/>
                <w:sz w:val="24"/>
                <w:szCs w:val="24"/>
                <w:lang w:val="ru-RU"/>
              </w:rPr>
              <w:t>Итого:</w:t>
            </w:r>
          </w:p>
        </w:tc>
        <w:tc>
          <w:tcPr>
            <w:tcW w:w="850" w:type="dxa"/>
            <w:vAlign w:val="center"/>
          </w:tcPr>
          <w:p w:rsidR="00A83F12" w:rsidRPr="000F17CD" w:rsidRDefault="005B61A0" w:rsidP="00A83F12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0F17CD">
              <w:rPr>
                <w:b/>
                <w:sz w:val="24"/>
                <w:szCs w:val="24"/>
                <w:lang w:val="ru-RU"/>
              </w:rPr>
              <w:t>216</w:t>
            </w:r>
          </w:p>
        </w:tc>
        <w:tc>
          <w:tcPr>
            <w:tcW w:w="1134" w:type="dxa"/>
            <w:vAlign w:val="center"/>
          </w:tcPr>
          <w:p w:rsidR="00A83F12" w:rsidRPr="000F17CD" w:rsidRDefault="005B61A0" w:rsidP="00A83F12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b/>
                <w:sz w:val="24"/>
                <w:szCs w:val="24"/>
                <w:lang w:val="ru-RU"/>
              </w:rPr>
            </w:pPr>
            <w:r w:rsidRPr="000F17CD">
              <w:rPr>
                <w:b/>
                <w:sz w:val="24"/>
                <w:szCs w:val="24"/>
                <w:lang w:val="ru-RU"/>
              </w:rPr>
              <w:t>69</w:t>
            </w:r>
          </w:p>
        </w:tc>
        <w:tc>
          <w:tcPr>
            <w:tcW w:w="1276" w:type="dxa"/>
            <w:vAlign w:val="center"/>
          </w:tcPr>
          <w:p w:rsidR="00A83F12" w:rsidRPr="000F17CD" w:rsidRDefault="005B61A0" w:rsidP="00A83F12">
            <w:pPr>
              <w:tabs>
                <w:tab w:val="left" w:pos="3420"/>
                <w:tab w:val="left" w:pos="4500"/>
                <w:tab w:val="left" w:pos="7200"/>
              </w:tabs>
              <w:jc w:val="center"/>
              <w:rPr>
                <w:b/>
                <w:sz w:val="24"/>
                <w:szCs w:val="24"/>
                <w:lang w:val="ru-RU"/>
              </w:rPr>
            </w:pPr>
            <w:r w:rsidRPr="000F17CD">
              <w:rPr>
                <w:b/>
                <w:sz w:val="24"/>
                <w:szCs w:val="24"/>
                <w:lang w:val="ru-RU"/>
              </w:rPr>
              <w:t>147</w:t>
            </w:r>
          </w:p>
        </w:tc>
        <w:tc>
          <w:tcPr>
            <w:tcW w:w="1843" w:type="dxa"/>
          </w:tcPr>
          <w:p w:rsidR="00A83F12" w:rsidRPr="000F17CD" w:rsidRDefault="00A83F12" w:rsidP="00A83F12">
            <w:pPr>
              <w:rPr>
                <w:sz w:val="24"/>
                <w:szCs w:val="24"/>
              </w:rPr>
            </w:pPr>
          </w:p>
        </w:tc>
      </w:tr>
    </w:tbl>
    <w:p w:rsidR="006D3842" w:rsidRPr="000F17CD" w:rsidRDefault="006D3842" w:rsidP="006C328A">
      <w:pPr>
        <w:pStyle w:val="a3"/>
        <w:tabs>
          <w:tab w:val="left" w:pos="6142"/>
        </w:tabs>
        <w:spacing w:line="20" w:lineRule="atLeast"/>
        <w:jc w:val="center"/>
        <w:rPr>
          <w:sz w:val="24"/>
          <w:szCs w:val="24"/>
          <w:lang w:val="ru-RU"/>
        </w:rPr>
      </w:pPr>
      <w:r w:rsidRPr="000F17CD">
        <w:rPr>
          <w:sz w:val="24"/>
          <w:szCs w:val="24"/>
          <w:lang w:val="ru-RU"/>
        </w:rPr>
        <w:t>Содержание учебного плана 3 года обучения</w:t>
      </w:r>
    </w:p>
    <w:p w:rsidR="006D3842" w:rsidRPr="000F17CD" w:rsidRDefault="006D3842" w:rsidP="00885225">
      <w:pPr>
        <w:widowControl/>
        <w:numPr>
          <w:ilvl w:val="0"/>
          <w:numId w:val="25"/>
        </w:numPr>
        <w:tabs>
          <w:tab w:val="left" w:pos="-851"/>
          <w:tab w:val="left" w:pos="540"/>
        </w:tabs>
        <w:autoSpaceDE/>
        <w:autoSpaceDN/>
        <w:spacing w:line="20" w:lineRule="atLeast"/>
        <w:ind w:left="0" w:firstLine="0"/>
        <w:jc w:val="both"/>
        <w:rPr>
          <w:b/>
          <w:sz w:val="24"/>
          <w:szCs w:val="24"/>
        </w:rPr>
      </w:pPr>
      <w:proofErr w:type="spellStart"/>
      <w:r w:rsidRPr="000F17CD">
        <w:rPr>
          <w:b/>
          <w:sz w:val="24"/>
          <w:szCs w:val="24"/>
        </w:rPr>
        <w:t>Вводное</w:t>
      </w:r>
      <w:proofErr w:type="spellEnd"/>
      <w:r w:rsidRPr="000F17CD">
        <w:rPr>
          <w:b/>
          <w:sz w:val="24"/>
          <w:szCs w:val="24"/>
        </w:rPr>
        <w:t xml:space="preserve"> </w:t>
      </w:r>
      <w:proofErr w:type="spellStart"/>
      <w:r w:rsidRPr="000F17CD">
        <w:rPr>
          <w:b/>
          <w:sz w:val="24"/>
          <w:szCs w:val="24"/>
        </w:rPr>
        <w:t>занятие</w:t>
      </w:r>
      <w:proofErr w:type="spellEnd"/>
      <w:r w:rsidRPr="000F17CD">
        <w:rPr>
          <w:b/>
          <w:sz w:val="24"/>
          <w:szCs w:val="24"/>
        </w:rPr>
        <w:t>.</w:t>
      </w:r>
    </w:p>
    <w:p w:rsidR="006D3842" w:rsidRPr="000F17CD" w:rsidRDefault="006D3842" w:rsidP="00885225">
      <w:pPr>
        <w:tabs>
          <w:tab w:val="left" w:pos="540"/>
          <w:tab w:val="left" w:pos="3420"/>
          <w:tab w:val="left" w:pos="4500"/>
          <w:tab w:val="left" w:pos="7200"/>
        </w:tabs>
        <w:spacing w:line="20" w:lineRule="atLeast"/>
        <w:jc w:val="both"/>
        <w:rPr>
          <w:i/>
          <w:sz w:val="24"/>
          <w:szCs w:val="24"/>
          <w:lang w:val="ru-RU"/>
        </w:rPr>
      </w:pPr>
      <w:r w:rsidRPr="000F17CD">
        <w:rPr>
          <w:i/>
          <w:sz w:val="24"/>
          <w:szCs w:val="24"/>
          <w:lang w:val="ru-RU"/>
        </w:rPr>
        <w:t>Теоретическая часть.</w:t>
      </w:r>
      <w:r w:rsidR="00885225">
        <w:rPr>
          <w:sz w:val="24"/>
          <w:szCs w:val="24"/>
          <w:lang w:val="ru-RU"/>
        </w:rPr>
        <w:t xml:space="preserve"> Создание </w:t>
      </w:r>
      <w:r w:rsidRPr="000F17CD">
        <w:rPr>
          <w:sz w:val="24"/>
          <w:szCs w:val="24"/>
          <w:lang w:val="ru-RU"/>
        </w:rPr>
        <w:t>целевых установок на курс 3 года обучения. Введение.</w:t>
      </w:r>
      <w:r w:rsidRPr="000F17CD">
        <w:rPr>
          <w:i/>
          <w:sz w:val="24"/>
          <w:szCs w:val="24"/>
          <w:lang w:val="ru-RU"/>
        </w:rPr>
        <w:tab/>
      </w:r>
    </w:p>
    <w:p w:rsidR="006D3842" w:rsidRPr="000F17CD" w:rsidRDefault="006D3842" w:rsidP="00885225">
      <w:pPr>
        <w:tabs>
          <w:tab w:val="left" w:pos="3420"/>
          <w:tab w:val="left" w:pos="4500"/>
          <w:tab w:val="left" w:pos="7200"/>
        </w:tabs>
        <w:spacing w:line="20" w:lineRule="atLeast"/>
        <w:jc w:val="both"/>
        <w:rPr>
          <w:b/>
          <w:sz w:val="24"/>
          <w:szCs w:val="24"/>
          <w:lang w:val="ru-RU"/>
        </w:rPr>
      </w:pPr>
      <w:r w:rsidRPr="000F17CD">
        <w:rPr>
          <w:b/>
          <w:sz w:val="24"/>
          <w:szCs w:val="24"/>
          <w:lang w:val="ru-RU"/>
        </w:rPr>
        <w:t xml:space="preserve">2. Моя </w:t>
      </w:r>
      <w:r w:rsidRPr="000F17CD">
        <w:rPr>
          <w:b/>
          <w:sz w:val="24"/>
          <w:szCs w:val="24"/>
        </w:rPr>
        <w:t>Web</w:t>
      </w:r>
      <w:r w:rsidRPr="000F17CD">
        <w:rPr>
          <w:b/>
          <w:sz w:val="24"/>
          <w:szCs w:val="24"/>
          <w:lang w:val="ru-RU"/>
        </w:rPr>
        <w:t>- страничка.</w:t>
      </w:r>
    </w:p>
    <w:p w:rsidR="006D3842" w:rsidRPr="000F17CD" w:rsidRDefault="006D3842" w:rsidP="00885225">
      <w:pPr>
        <w:spacing w:line="20" w:lineRule="atLeast"/>
        <w:jc w:val="both"/>
        <w:rPr>
          <w:sz w:val="24"/>
          <w:szCs w:val="24"/>
          <w:lang w:val="ru-RU"/>
        </w:rPr>
      </w:pPr>
      <w:r w:rsidRPr="000F17CD">
        <w:rPr>
          <w:i/>
          <w:sz w:val="24"/>
          <w:szCs w:val="24"/>
          <w:lang w:val="ru-RU"/>
        </w:rPr>
        <w:t xml:space="preserve">Теоретическая часть. </w:t>
      </w:r>
      <w:r w:rsidRPr="000F17CD">
        <w:rPr>
          <w:sz w:val="24"/>
          <w:szCs w:val="24"/>
          <w:lang w:val="ru-RU"/>
        </w:rPr>
        <w:t xml:space="preserve"> Техническая часть. Теги </w:t>
      </w:r>
      <w:r w:rsidRPr="000F17CD">
        <w:rPr>
          <w:sz w:val="24"/>
          <w:szCs w:val="24"/>
        </w:rPr>
        <w:t>HTML</w:t>
      </w:r>
      <w:r w:rsidRPr="000F17CD">
        <w:rPr>
          <w:sz w:val="24"/>
          <w:szCs w:val="24"/>
          <w:lang w:val="ru-RU"/>
        </w:rPr>
        <w:t xml:space="preserve">. Структура </w:t>
      </w:r>
      <w:r w:rsidRPr="000F17CD">
        <w:rPr>
          <w:sz w:val="24"/>
          <w:szCs w:val="24"/>
        </w:rPr>
        <w:t>Web</w:t>
      </w:r>
      <w:r w:rsidRPr="000F17CD">
        <w:rPr>
          <w:sz w:val="24"/>
          <w:szCs w:val="24"/>
          <w:lang w:val="ru-RU"/>
        </w:rPr>
        <w:t xml:space="preserve"> -страницы. Работа с текстом на странице.</w:t>
      </w:r>
    </w:p>
    <w:p w:rsidR="006D3842" w:rsidRPr="000F17CD" w:rsidRDefault="006D3842" w:rsidP="00885225">
      <w:pPr>
        <w:tabs>
          <w:tab w:val="left" w:pos="3420"/>
          <w:tab w:val="left" w:pos="4500"/>
          <w:tab w:val="left" w:pos="7200"/>
        </w:tabs>
        <w:spacing w:line="20" w:lineRule="atLeast"/>
        <w:jc w:val="both"/>
        <w:rPr>
          <w:sz w:val="24"/>
          <w:szCs w:val="24"/>
          <w:lang w:val="ru-RU"/>
        </w:rPr>
      </w:pPr>
      <w:r w:rsidRPr="000F17CD">
        <w:rPr>
          <w:i/>
          <w:sz w:val="24"/>
          <w:szCs w:val="24"/>
          <w:lang w:val="ru-RU"/>
        </w:rPr>
        <w:t>Практическая часть.</w:t>
      </w:r>
      <w:r w:rsidRPr="000F17CD">
        <w:rPr>
          <w:sz w:val="24"/>
          <w:szCs w:val="24"/>
          <w:lang w:val="ru-RU"/>
        </w:rPr>
        <w:t xml:space="preserve">  Выход   в Интернет. Просмотр сайта школы.</w:t>
      </w:r>
    </w:p>
    <w:p w:rsidR="006D3842" w:rsidRPr="000F17CD" w:rsidRDefault="006D3842" w:rsidP="00885225">
      <w:pPr>
        <w:tabs>
          <w:tab w:val="left" w:pos="3420"/>
          <w:tab w:val="left" w:pos="4500"/>
          <w:tab w:val="left" w:pos="7200"/>
        </w:tabs>
        <w:spacing w:line="20" w:lineRule="atLeast"/>
        <w:jc w:val="both"/>
        <w:rPr>
          <w:b/>
          <w:sz w:val="24"/>
          <w:szCs w:val="24"/>
          <w:lang w:val="ru-RU"/>
        </w:rPr>
      </w:pPr>
      <w:r w:rsidRPr="000F17CD">
        <w:rPr>
          <w:b/>
          <w:sz w:val="24"/>
          <w:szCs w:val="24"/>
          <w:lang w:val="ru-RU"/>
        </w:rPr>
        <w:t>3. Графика.</w:t>
      </w:r>
    </w:p>
    <w:p w:rsidR="006D3842" w:rsidRPr="000F17CD" w:rsidRDefault="006D3842" w:rsidP="00885225">
      <w:pPr>
        <w:tabs>
          <w:tab w:val="left" w:pos="3420"/>
          <w:tab w:val="left" w:pos="4500"/>
          <w:tab w:val="left" w:pos="7200"/>
        </w:tabs>
        <w:spacing w:line="20" w:lineRule="atLeast"/>
        <w:jc w:val="both"/>
        <w:rPr>
          <w:sz w:val="24"/>
          <w:szCs w:val="24"/>
          <w:lang w:val="ru-RU"/>
        </w:rPr>
      </w:pPr>
      <w:r w:rsidRPr="000F17CD">
        <w:rPr>
          <w:i/>
          <w:sz w:val="24"/>
          <w:szCs w:val="24"/>
          <w:lang w:val="ru-RU"/>
        </w:rPr>
        <w:t xml:space="preserve">Теоретическая часть. </w:t>
      </w:r>
      <w:r w:rsidR="00885225">
        <w:rPr>
          <w:sz w:val="24"/>
          <w:szCs w:val="24"/>
          <w:lang w:val="ru-RU"/>
        </w:rPr>
        <w:t xml:space="preserve"> Вставка </w:t>
      </w:r>
      <w:r w:rsidRPr="000F17CD">
        <w:rPr>
          <w:sz w:val="24"/>
          <w:szCs w:val="24"/>
          <w:lang w:val="ru-RU"/>
        </w:rPr>
        <w:t xml:space="preserve">изображений на </w:t>
      </w:r>
      <w:r w:rsidRPr="000F17CD">
        <w:rPr>
          <w:sz w:val="24"/>
          <w:szCs w:val="24"/>
        </w:rPr>
        <w:t>Web</w:t>
      </w:r>
      <w:r w:rsidRPr="000F17CD">
        <w:rPr>
          <w:sz w:val="24"/>
          <w:szCs w:val="24"/>
          <w:lang w:val="ru-RU"/>
        </w:rPr>
        <w:t xml:space="preserve">-страницу (фотографии, картинки и создание графического файла для </w:t>
      </w:r>
      <w:r w:rsidRPr="000F17CD">
        <w:rPr>
          <w:sz w:val="24"/>
          <w:szCs w:val="24"/>
        </w:rPr>
        <w:t>Web</w:t>
      </w:r>
      <w:r w:rsidRPr="000F17CD">
        <w:rPr>
          <w:sz w:val="24"/>
          <w:szCs w:val="24"/>
          <w:lang w:val="ru-RU"/>
        </w:rPr>
        <w:t>-страниц).</w:t>
      </w:r>
    </w:p>
    <w:p w:rsidR="006D3842" w:rsidRPr="000F17CD" w:rsidRDefault="006D3842" w:rsidP="00885225">
      <w:pPr>
        <w:tabs>
          <w:tab w:val="left" w:pos="3420"/>
          <w:tab w:val="left" w:pos="4500"/>
          <w:tab w:val="left" w:pos="7200"/>
        </w:tabs>
        <w:spacing w:line="20" w:lineRule="atLeast"/>
        <w:jc w:val="both"/>
        <w:rPr>
          <w:b/>
          <w:sz w:val="24"/>
          <w:szCs w:val="24"/>
          <w:lang w:val="ru-RU"/>
        </w:rPr>
      </w:pPr>
      <w:r w:rsidRPr="000F17CD">
        <w:rPr>
          <w:i/>
          <w:sz w:val="24"/>
          <w:szCs w:val="24"/>
          <w:lang w:val="ru-RU"/>
        </w:rPr>
        <w:t>Практическая часть.</w:t>
      </w:r>
      <w:r w:rsidRPr="000F17CD">
        <w:rPr>
          <w:sz w:val="24"/>
          <w:szCs w:val="24"/>
          <w:lang w:val="ru-RU"/>
        </w:rPr>
        <w:t xml:space="preserve">  Приме</w:t>
      </w:r>
      <w:r w:rsidR="00885225">
        <w:rPr>
          <w:sz w:val="24"/>
          <w:szCs w:val="24"/>
          <w:lang w:val="ru-RU"/>
        </w:rPr>
        <w:t xml:space="preserve">нение </w:t>
      </w:r>
      <w:r w:rsidRPr="000F17CD">
        <w:rPr>
          <w:sz w:val="24"/>
          <w:szCs w:val="24"/>
          <w:lang w:val="ru-RU"/>
        </w:rPr>
        <w:t>изученного материала на практике</w:t>
      </w:r>
      <w:r w:rsidRPr="000F17CD">
        <w:rPr>
          <w:b/>
          <w:sz w:val="24"/>
          <w:szCs w:val="24"/>
          <w:lang w:val="ru-RU"/>
        </w:rPr>
        <w:t>.</w:t>
      </w:r>
    </w:p>
    <w:p w:rsidR="006D3842" w:rsidRPr="000F17CD" w:rsidRDefault="006D3842" w:rsidP="00885225">
      <w:pPr>
        <w:tabs>
          <w:tab w:val="left" w:pos="3420"/>
          <w:tab w:val="left" w:pos="4500"/>
          <w:tab w:val="left" w:pos="7200"/>
        </w:tabs>
        <w:spacing w:line="20" w:lineRule="atLeast"/>
        <w:jc w:val="both"/>
        <w:rPr>
          <w:b/>
          <w:sz w:val="24"/>
          <w:szCs w:val="24"/>
          <w:lang w:val="ru-RU"/>
        </w:rPr>
      </w:pPr>
      <w:r w:rsidRPr="000F17CD">
        <w:rPr>
          <w:b/>
          <w:sz w:val="24"/>
          <w:szCs w:val="24"/>
          <w:lang w:val="ru-RU"/>
        </w:rPr>
        <w:t>4. Гипертекстовый документ.</w:t>
      </w:r>
    </w:p>
    <w:p w:rsidR="006D3842" w:rsidRPr="000F17CD" w:rsidRDefault="006D3842" w:rsidP="00885225">
      <w:pPr>
        <w:spacing w:line="20" w:lineRule="atLeast"/>
        <w:jc w:val="both"/>
        <w:rPr>
          <w:sz w:val="24"/>
          <w:szCs w:val="24"/>
          <w:lang w:val="ru-RU"/>
        </w:rPr>
      </w:pPr>
      <w:r w:rsidRPr="000F17CD">
        <w:rPr>
          <w:i/>
          <w:sz w:val="24"/>
          <w:szCs w:val="24"/>
          <w:lang w:val="ru-RU"/>
        </w:rPr>
        <w:t>Теоретическая часть.</w:t>
      </w:r>
      <w:r w:rsidRPr="000F17CD">
        <w:rPr>
          <w:sz w:val="24"/>
          <w:szCs w:val="24"/>
          <w:lang w:val="ru-RU"/>
        </w:rPr>
        <w:t xml:space="preserve"> Способы организации гипертекстовых документов. Разработка сценария гипертекстового документа, состоящего из нескольких файлов. Гипертекстовые ссылки за пределами документа Текстовые ссылки. Изображения-ссылки.</w:t>
      </w:r>
    </w:p>
    <w:p w:rsidR="006D3842" w:rsidRPr="000F17CD" w:rsidRDefault="006D3842" w:rsidP="00885225">
      <w:pPr>
        <w:tabs>
          <w:tab w:val="left" w:pos="3420"/>
          <w:tab w:val="left" w:pos="4500"/>
          <w:tab w:val="left" w:pos="7200"/>
        </w:tabs>
        <w:spacing w:line="20" w:lineRule="atLeast"/>
        <w:jc w:val="both"/>
        <w:rPr>
          <w:sz w:val="24"/>
          <w:szCs w:val="24"/>
          <w:lang w:val="ru-RU"/>
        </w:rPr>
      </w:pPr>
      <w:r w:rsidRPr="000F17CD">
        <w:rPr>
          <w:i/>
          <w:sz w:val="24"/>
          <w:szCs w:val="24"/>
          <w:lang w:val="ru-RU"/>
        </w:rPr>
        <w:t xml:space="preserve">Практическая часть. </w:t>
      </w:r>
      <w:r w:rsidRPr="000F17CD">
        <w:rPr>
          <w:sz w:val="24"/>
          <w:szCs w:val="24"/>
          <w:lang w:val="ru-RU"/>
        </w:rPr>
        <w:t xml:space="preserve"> Применение   изученного материала на практике </w:t>
      </w:r>
      <w:r w:rsidRPr="000F17CD">
        <w:rPr>
          <w:b/>
          <w:sz w:val="24"/>
          <w:szCs w:val="24"/>
          <w:lang w:val="ru-RU"/>
        </w:rPr>
        <w:t>(</w:t>
      </w:r>
      <w:r w:rsidRPr="000F17CD">
        <w:rPr>
          <w:sz w:val="24"/>
          <w:szCs w:val="24"/>
          <w:lang w:val="ru-RU"/>
        </w:rPr>
        <w:t>в текстовом редакторе).</w:t>
      </w:r>
    </w:p>
    <w:p w:rsidR="006D3842" w:rsidRPr="000F17CD" w:rsidRDefault="006D3842" w:rsidP="00885225">
      <w:pPr>
        <w:tabs>
          <w:tab w:val="left" w:pos="3420"/>
          <w:tab w:val="left" w:pos="4500"/>
          <w:tab w:val="left" w:pos="7200"/>
        </w:tabs>
        <w:spacing w:line="20" w:lineRule="atLeast"/>
        <w:jc w:val="both"/>
        <w:rPr>
          <w:b/>
          <w:sz w:val="24"/>
          <w:szCs w:val="24"/>
          <w:lang w:val="ru-RU"/>
        </w:rPr>
      </w:pPr>
      <w:r w:rsidRPr="000F17CD">
        <w:rPr>
          <w:b/>
          <w:sz w:val="24"/>
          <w:szCs w:val="24"/>
          <w:lang w:val="ru-RU"/>
        </w:rPr>
        <w:t xml:space="preserve">5. Виды сайтов. </w:t>
      </w:r>
    </w:p>
    <w:p w:rsidR="006D3842" w:rsidRPr="000F17CD" w:rsidRDefault="006D3842" w:rsidP="00885225">
      <w:pPr>
        <w:tabs>
          <w:tab w:val="left" w:pos="3420"/>
          <w:tab w:val="left" w:pos="4500"/>
          <w:tab w:val="left" w:pos="7200"/>
        </w:tabs>
        <w:spacing w:line="20" w:lineRule="atLeast"/>
        <w:jc w:val="both"/>
        <w:rPr>
          <w:sz w:val="24"/>
          <w:szCs w:val="24"/>
          <w:lang w:val="ru-RU"/>
        </w:rPr>
      </w:pPr>
      <w:r w:rsidRPr="000F17CD">
        <w:rPr>
          <w:i/>
          <w:sz w:val="24"/>
          <w:szCs w:val="24"/>
          <w:lang w:val="ru-RU"/>
        </w:rPr>
        <w:t xml:space="preserve">Теоретическая часть. </w:t>
      </w:r>
      <w:r w:rsidRPr="000F17CD">
        <w:rPr>
          <w:sz w:val="24"/>
          <w:szCs w:val="24"/>
          <w:lang w:val="ru-RU"/>
        </w:rPr>
        <w:t xml:space="preserve"> Виды сайтов, их назначение. Способы управления вниманием посетителей.</w:t>
      </w:r>
    </w:p>
    <w:p w:rsidR="006D3842" w:rsidRPr="000F17CD" w:rsidRDefault="006D3842" w:rsidP="00885225">
      <w:pPr>
        <w:tabs>
          <w:tab w:val="left" w:pos="3420"/>
          <w:tab w:val="left" w:pos="4500"/>
          <w:tab w:val="left" w:pos="7200"/>
        </w:tabs>
        <w:spacing w:line="20" w:lineRule="atLeast"/>
        <w:jc w:val="both"/>
        <w:rPr>
          <w:sz w:val="24"/>
          <w:szCs w:val="24"/>
          <w:lang w:val="ru-RU"/>
        </w:rPr>
      </w:pPr>
      <w:r w:rsidRPr="000F17CD">
        <w:rPr>
          <w:i/>
          <w:sz w:val="24"/>
          <w:szCs w:val="24"/>
          <w:lang w:val="ru-RU"/>
        </w:rPr>
        <w:t xml:space="preserve">Практическая часть. </w:t>
      </w:r>
      <w:r w:rsidR="00885225">
        <w:rPr>
          <w:sz w:val="24"/>
          <w:szCs w:val="24"/>
          <w:lang w:val="ru-RU"/>
        </w:rPr>
        <w:t xml:space="preserve"> Просмотр</w:t>
      </w:r>
      <w:r w:rsidRPr="000F17CD">
        <w:rPr>
          <w:sz w:val="24"/>
          <w:szCs w:val="24"/>
          <w:lang w:val="ru-RU"/>
        </w:rPr>
        <w:t xml:space="preserve"> в Интернете сайтов различных видов.</w:t>
      </w:r>
    </w:p>
    <w:p w:rsidR="006D3842" w:rsidRPr="000F17CD" w:rsidRDefault="006D3842" w:rsidP="00885225">
      <w:pPr>
        <w:tabs>
          <w:tab w:val="left" w:pos="3420"/>
          <w:tab w:val="left" w:pos="4500"/>
          <w:tab w:val="left" w:pos="7200"/>
        </w:tabs>
        <w:spacing w:line="20" w:lineRule="atLeast"/>
        <w:jc w:val="both"/>
        <w:rPr>
          <w:b/>
          <w:sz w:val="24"/>
          <w:szCs w:val="24"/>
          <w:lang w:val="ru-RU"/>
        </w:rPr>
      </w:pPr>
      <w:r w:rsidRPr="000F17CD">
        <w:rPr>
          <w:b/>
          <w:sz w:val="24"/>
          <w:szCs w:val="24"/>
          <w:lang w:val="ru-RU"/>
        </w:rPr>
        <w:t xml:space="preserve">6. Основы </w:t>
      </w:r>
      <w:r w:rsidRPr="000F17CD">
        <w:rPr>
          <w:b/>
          <w:sz w:val="24"/>
          <w:szCs w:val="24"/>
        </w:rPr>
        <w:t>HTML</w:t>
      </w:r>
      <w:r w:rsidRPr="000F17CD">
        <w:rPr>
          <w:b/>
          <w:sz w:val="24"/>
          <w:szCs w:val="24"/>
          <w:lang w:val="ru-RU"/>
        </w:rPr>
        <w:t xml:space="preserve">. </w:t>
      </w:r>
    </w:p>
    <w:p w:rsidR="006D3842" w:rsidRPr="000F17CD" w:rsidRDefault="006D3842" w:rsidP="00885225">
      <w:pPr>
        <w:spacing w:line="20" w:lineRule="atLeast"/>
        <w:jc w:val="both"/>
        <w:rPr>
          <w:sz w:val="24"/>
          <w:szCs w:val="24"/>
          <w:lang w:val="ru-RU"/>
        </w:rPr>
      </w:pPr>
      <w:r w:rsidRPr="000F17CD">
        <w:rPr>
          <w:i/>
          <w:sz w:val="24"/>
          <w:szCs w:val="24"/>
          <w:lang w:val="ru-RU"/>
        </w:rPr>
        <w:t xml:space="preserve">Теоретическая часть. </w:t>
      </w:r>
      <w:r w:rsidRPr="000F17CD">
        <w:rPr>
          <w:sz w:val="24"/>
          <w:szCs w:val="24"/>
          <w:lang w:val="ru-RU"/>
        </w:rPr>
        <w:t xml:space="preserve"> Создание   сайта, используя </w:t>
      </w:r>
      <w:r w:rsidRPr="000F17CD">
        <w:rPr>
          <w:sz w:val="24"/>
          <w:szCs w:val="24"/>
        </w:rPr>
        <w:t>HTML</w:t>
      </w:r>
      <w:r w:rsidRPr="000F17CD">
        <w:rPr>
          <w:sz w:val="24"/>
          <w:szCs w:val="24"/>
          <w:lang w:val="ru-RU"/>
        </w:rPr>
        <w:t xml:space="preserve">- код.                  (Таблицы. </w:t>
      </w:r>
      <w:r w:rsidRPr="000F17CD">
        <w:rPr>
          <w:sz w:val="24"/>
          <w:szCs w:val="24"/>
          <w:lang w:val="ru-RU"/>
        </w:rPr>
        <w:lastRenderedPageBreak/>
        <w:t>Вложенные таблицы. Цвета фона. Поля. Фреймы. Формы и др.).</w:t>
      </w:r>
    </w:p>
    <w:p w:rsidR="006D3842" w:rsidRPr="000F17CD" w:rsidRDefault="006D3842" w:rsidP="00885225">
      <w:pPr>
        <w:tabs>
          <w:tab w:val="left" w:pos="3420"/>
          <w:tab w:val="left" w:pos="4500"/>
          <w:tab w:val="left" w:pos="7200"/>
        </w:tabs>
        <w:spacing w:line="20" w:lineRule="atLeast"/>
        <w:jc w:val="both"/>
        <w:rPr>
          <w:b/>
          <w:sz w:val="24"/>
          <w:szCs w:val="24"/>
          <w:lang w:val="ru-RU"/>
        </w:rPr>
      </w:pPr>
      <w:r w:rsidRPr="000F17CD">
        <w:rPr>
          <w:i/>
          <w:sz w:val="24"/>
          <w:szCs w:val="24"/>
          <w:lang w:val="ru-RU"/>
        </w:rPr>
        <w:t xml:space="preserve">Практическая часть. </w:t>
      </w:r>
      <w:r w:rsidR="00885225">
        <w:rPr>
          <w:sz w:val="24"/>
          <w:szCs w:val="24"/>
          <w:lang w:val="ru-RU"/>
        </w:rPr>
        <w:t xml:space="preserve"> Применение</w:t>
      </w:r>
      <w:r w:rsidRPr="000F17CD">
        <w:rPr>
          <w:sz w:val="24"/>
          <w:szCs w:val="24"/>
          <w:lang w:val="ru-RU"/>
        </w:rPr>
        <w:t xml:space="preserve"> изученного материала на практике</w:t>
      </w:r>
      <w:r w:rsidRPr="000F17CD">
        <w:rPr>
          <w:b/>
          <w:sz w:val="24"/>
          <w:szCs w:val="24"/>
          <w:lang w:val="ru-RU"/>
        </w:rPr>
        <w:t>.</w:t>
      </w:r>
    </w:p>
    <w:p w:rsidR="006D3842" w:rsidRPr="000F17CD" w:rsidRDefault="006D3842" w:rsidP="00885225">
      <w:pPr>
        <w:tabs>
          <w:tab w:val="left" w:pos="3420"/>
          <w:tab w:val="left" w:pos="4500"/>
          <w:tab w:val="left" w:pos="7200"/>
        </w:tabs>
        <w:spacing w:line="20" w:lineRule="atLeast"/>
        <w:jc w:val="both"/>
        <w:rPr>
          <w:b/>
          <w:sz w:val="24"/>
          <w:szCs w:val="24"/>
          <w:lang w:val="ru-RU"/>
        </w:rPr>
      </w:pPr>
      <w:r w:rsidRPr="000F17CD">
        <w:rPr>
          <w:b/>
          <w:sz w:val="24"/>
          <w:szCs w:val="24"/>
          <w:lang w:val="ru-RU"/>
        </w:rPr>
        <w:t xml:space="preserve">7. Редакторы сайтов. </w:t>
      </w:r>
    </w:p>
    <w:p w:rsidR="006D3842" w:rsidRPr="000F17CD" w:rsidRDefault="006D3842" w:rsidP="00885225">
      <w:pPr>
        <w:spacing w:line="20" w:lineRule="atLeast"/>
        <w:jc w:val="both"/>
        <w:rPr>
          <w:sz w:val="24"/>
          <w:szCs w:val="24"/>
          <w:lang w:val="ru-RU"/>
        </w:rPr>
      </w:pPr>
      <w:r w:rsidRPr="000F17CD">
        <w:rPr>
          <w:i/>
          <w:sz w:val="24"/>
          <w:szCs w:val="24"/>
          <w:lang w:val="ru-RU"/>
        </w:rPr>
        <w:t>Теоретическая часть.</w:t>
      </w:r>
      <w:r w:rsidRPr="000F17CD">
        <w:rPr>
          <w:sz w:val="24"/>
          <w:szCs w:val="24"/>
          <w:lang w:val="ru-RU"/>
        </w:rPr>
        <w:t xml:space="preserve"> Создание нового сайта. Создание новых файлов и папок. Настройка характеристик </w:t>
      </w:r>
      <w:r w:rsidRPr="000F17CD">
        <w:rPr>
          <w:sz w:val="24"/>
          <w:szCs w:val="24"/>
        </w:rPr>
        <w:t>Web</w:t>
      </w:r>
      <w:r w:rsidRPr="000F17CD">
        <w:rPr>
          <w:sz w:val="24"/>
          <w:szCs w:val="24"/>
          <w:lang w:val="ru-RU"/>
        </w:rPr>
        <w:t xml:space="preserve">-страницы. Фон. Текст. Доступ к </w:t>
      </w:r>
      <w:r w:rsidRPr="000F17CD">
        <w:rPr>
          <w:sz w:val="24"/>
          <w:szCs w:val="24"/>
        </w:rPr>
        <w:t>HTML</w:t>
      </w:r>
      <w:r w:rsidRPr="000F17CD">
        <w:rPr>
          <w:sz w:val="24"/>
          <w:szCs w:val="24"/>
          <w:lang w:val="ru-RU"/>
        </w:rPr>
        <w:t xml:space="preserve">-коду </w:t>
      </w:r>
      <w:r w:rsidRPr="000F17CD">
        <w:rPr>
          <w:sz w:val="24"/>
          <w:szCs w:val="24"/>
        </w:rPr>
        <w:t>Web</w:t>
      </w:r>
      <w:r w:rsidRPr="000F17CD">
        <w:rPr>
          <w:sz w:val="24"/>
          <w:szCs w:val="24"/>
          <w:lang w:val="ru-RU"/>
        </w:rPr>
        <w:t>-страницы. Настройка предпочтений для редактирования сайта. Изображения. Гиперссылки.</w:t>
      </w:r>
    </w:p>
    <w:p w:rsidR="006D3842" w:rsidRPr="000F17CD" w:rsidRDefault="006D3842" w:rsidP="00885225">
      <w:pPr>
        <w:tabs>
          <w:tab w:val="left" w:pos="3420"/>
          <w:tab w:val="left" w:pos="4500"/>
          <w:tab w:val="left" w:pos="7200"/>
        </w:tabs>
        <w:spacing w:line="20" w:lineRule="atLeast"/>
        <w:jc w:val="both"/>
        <w:rPr>
          <w:b/>
          <w:sz w:val="24"/>
          <w:szCs w:val="24"/>
          <w:lang w:val="ru-RU"/>
        </w:rPr>
      </w:pPr>
      <w:r w:rsidRPr="000F17CD">
        <w:rPr>
          <w:i/>
          <w:sz w:val="24"/>
          <w:szCs w:val="24"/>
          <w:lang w:val="ru-RU"/>
        </w:rPr>
        <w:t xml:space="preserve">Практическая часть. </w:t>
      </w:r>
      <w:r w:rsidR="00885225">
        <w:rPr>
          <w:sz w:val="24"/>
          <w:szCs w:val="24"/>
          <w:lang w:val="ru-RU"/>
        </w:rPr>
        <w:t>Применение</w:t>
      </w:r>
      <w:r w:rsidRPr="000F17CD">
        <w:rPr>
          <w:sz w:val="24"/>
          <w:szCs w:val="24"/>
          <w:lang w:val="ru-RU"/>
        </w:rPr>
        <w:t xml:space="preserve"> изученного материала на практике</w:t>
      </w:r>
      <w:r w:rsidRPr="000F17CD">
        <w:rPr>
          <w:b/>
          <w:sz w:val="24"/>
          <w:szCs w:val="24"/>
          <w:lang w:val="ru-RU"/>
        </w:rPr>
        <w:t>.</w:t>
      </w:r>
    </w:p>
    <w:p w:rsidR="006D3842" w:rsidRPr="000F17CD" w:rsidRDefault="006D3842" w:rsidP="00885225">
      <w:pPr>
        <w:tabs>
          <w:tab w:val="left" w:pos="3420"/>
          <w:tab w:val="left" w:pos="4500"/>
          <w:tab w:val="left" w:pos="7200"/>
        </w:tabs>
        <w:spacing w:line="20" w:lineRule="atLeast"/>
        <w:jc w:val="both"/>
        <w:rPr>
          <w:b/>
          <w:sz w:val="24"/>
          <w:szCs w:val="24"/>
          <w:lang w:val="ru-RU"/>
        </w:rPr>
      </w:pPr>
      <w:r w:rsidRPr="000F17CD">
        <w:rPr>
          <w:b/>
          <w:sz w:val="24"/>
          <w:szCs w:val="24"/>
          <w:lang w:val="ru-RU"/>
        </w:rPr>
        <w:t xml:space="preserve">8. Дополнительные возможности создания </w:t>
      </w:r>
      <w:r w:rsidRPr="000F17CD">
        <w:rPr>
          <w:b/>
          <w:sz w:val="24"/>
          <w:szCs w:val="24"/>
        </w:rPr>
        <w:t>Web</w:t>
      </w:r>
      <w:r w:rsidRPr="000F17CD">
        <w:rPr>
          <w:b/>
          <w:sz w:val="24"/>
          <w:szCs w:val="24"/>
          <w:lang w:val="ru-RU"/>
        </w:rPr>
        <w:t>-страниц.</w:t>
      </w:r>
    </w:p>
    <w:p w:rsidR="006D3842" w:rsidRPr="000F17CD" w:rsidRDefault="006D3842" w:rsidP="00885225">
      <w:pPr>
        <w:tabs>
          <w:tab w:val="left" w:pos="3420"/>
          <w:tab w:val="left" w:pos="4500"/>
          <w:tab w:val="left" w:pos="7200"/>
        </w:tabs>
        <w:spacing w:line="20" w:lineRule="atLeast"/>
        <w:jc w:val="both"/>
        <w:rPr>
          <w:sz w:val="24"/>
          <w:szCs w:val="24"/>
          <w:lang w:val="ru-RU"/>
        </w:rPr>
      </w:pPr>
      <w:r w:rsidRPr="000F17CD">
        <w:rPr>
          <w:i/>
          <w:sz w:val="24"/>
          <w:szCs w:val="24"/>
          <w:lang w:val="ru-RU"/>
        </w:rPr>
        <w:t>Теоретическая часть.</w:t>
      </w:r>
      <w:r w:rsidRPr="000F17CD">
        <w:rPr>
          <w:sz w:val="24"/>
          <w:szCs w:val="24"/>
          <w:lang w:val="ru-RU"/>
        </w:rPr>
        <w:t xml:space="preserve"> Дополнительные возможности создания </w:t>
      </w:r>
      <w:r w:rsidRPr="000F17CD">
        <w:rPr>
          <w:sz w:val="24"/>
          <w:szCs w:val="24"/>
        </w:rPr>
        <w:t>Web</w:t>
      </w:r>
      <w:r w:rsidRPr="000F17CD">
        <w:rPr>
          <w:sz w:val="24"/>
          <w:szCs w:val="24"/>
          <w:lang w:val="ru-RU"/>
        </w:rPr>
        <w:t>-страниц (рассматривается кратко).</w:t>
      </w:r>
    </w:p>
    <w:p w:rsidR="006D3842" w:rsidRPr="000F17CD" w:rsidRDefault="006D3842" w:rsidP="00885225">
      <w:pPr>
        <w:tabs>
          <w:tab w:val="left" w:pos="3420"/>
          <w:tab w:val="left" w:pos="4500"/>
          <w:tab w:val="left" w:pos="7200"/>
        </w:tabs>
        <w:spacing w:line="20" w:lineRule="atLeast"/>
        <w:jc w:val="both"/>
        <w:rPr>
          <w:i/>
          <w:sz w:val="24"/>
          <w:szCs w:val="24"/>
          <w:lang w:val="ru-RU"/>
        </w:rPr>
      </w:pPr>
      <w:r w:rsidRPr="000F17CD">
        <w:rPr>
          <w:i/>
          <w:sz w:val="24"/>
          <w:szCs w:val="24"/>
          <w:lang w:val="ru-RU"/>
        </w:rPr>
        <w:t xml:space="preserve">Практическая часть. </w:t>
      </w:r>
      <w:r w:rsidR="00885225">
        <w:rPr>
          <w:sz w:val="24"/>
          <w:szCs w:val="24"/>
          <w:lang w:val="ru-RU"/>
        </w:rPr>
        <w:t xml:space="preserve">Демонстрация </w:t>
      </w:r>
      <w:r w:rsidRPr="000F17CD">
        <w:rPr>
          <w:sz w:val="24"/>
          <w:szCs w:val="24"/>
          <w:lang w:val="ru-RU"/>
        </w:rPr>
        <w:t>изучаемого материала.</w:t>
      </w:r>
    </w:p>
    <w:p w:rsidR="006D3842" w:rsidRPr="000F17CD" w:rsidRDefault="006D3842" w:rsidP="00885225">
      <w:pPr>
        <w:tabs>
          <w:tab w:val="left" w:pos="3420"/>
          <w:tab w:val="left" w:pos="4500"/>
          <w:tab w:val="left" w:pos="7200"/>
        </w:tabs>
        <w:spacing w:line="20" w:lineRule="atLeast"/>
        <w:jc w:val="both"/>
        <w:rPr>
          <w:b/>
          <w:sz w:val="24"/>
          <w:szCs w:val="24"/>
          <w:lang w:val="ru-RU"/>
        </w:rPr>
      </w:pPr>
      <w:r w:rsidRPr="000F17CD">
        <w:rPr>
          <w:b/>
          <w:sz w:val="24"/>
          <w:szCs w:val="24"/>
          <w:lang w:val="ru-RU"/>
        </w:rPr>
        <w:t xml:space="preserve">9. Основы </w:t>
      </w:r>
      <w:r w:rsidRPr="000F17CD">
        <w:rPr>
          <w:b/>
          <w:sz w:val="24"/>
          <w:szCs w:val="24"/>
        </w:rPr>
        <w:t>Web</w:t>
      </w:r>
      <w:r w:rsidRPr="000F17CD">
        <w:rPr>
          <w:b/>
          <w:sz w:val="24"/>
          <w:szCs w:val="24"/>
          <w:lang w:val="ru-RU"/>
        </w:rPr>
        <w:t xml:space="preserve"> –дизайна. </w:t>
      </w:r>
    </w:p>
    <w:p w:rsidR="006D3842" w:rsidRPr="000F17CD" w:rsidRDefault="006D3842" w:rsidP="00885225">
      <w:pPr>
        <w:tabs>
          <w:tab w:val="left" w:pos="3420"/>
          <w:tab w:val="left" w:pos="4500"/>
          <w:tab w:val="left" w:pos="7200"/>
        </w:tabs>
        <w:spacing w:line="20" w:lineRule="atLeast"/>
        <w:jc w:val="both"/>
        <w:rPr>
          <w:sz w:val="24"/>
          <w:szCs w:val="24"/>
          <w:lang w:val="ru-RU"/>
        </w:rPr>
      </w:pPr>
      <w:r w:rsidRPr="000F17CD">
        <w:rPr>
          <w:i/>
          <w:sz w:val="24"/>
          <w:szCs w:val="24"/>
          <w:lang w:val="ru-RU"/>
        </w:rPr>
        <w:t xml:space="preserve">Теоретическая часть. </w:t>
      </w:r>
      <w:r w:rsidR="00885225">
        <w:rPr>
          <w:sz w:val="24"/>
          <w:szCs w:val="24"/>
          <w:lang w:val="ru-RU"/>
        </w:rPr>
        <w:t xml:space="preserve"> Теория </w:t>
      </w:r>
      <w:r w:rsidRPr="000F17CD">
        <w:rPr>
          <w:sz w:val="24"/>
          <w:szCs w:val="24"/>
          <w:lang w:val="ru-RU"/>
        </w:rPr>
        <w:t>оформления сайтов.</w:t>
      </w:r>
    </w:p>
    <w:p w:rsidR="006D3842" w:rsidRPr="000F17CD" w:rsidRDefault="006D3842" w:rsidP="00885225">
      <w:pPr>
        <w:tabs>
          <w:tab w:val="left" w:pos="3420"/>
          <w:tab w:val="left" w:pos="4500"/>
          <w:tab w:val="left" w:pos="7200"/>
        </w:tabs>
        <w:spacing w:line="20" w:lineRule="atLeast"/>
        <w:jc w:val="both"/>
        <w:rPr>
          <w:b/>
          <w:sz w:val="24"/>
          <w:szCs w:val="24"/>
          <w:lang w:val="ru-RU"/>
        </w:rPr>
      </w:pPr>
      <w:r w:rsidRPr="000F17CD">
        <w:rPr>
          <w:i/>
          <w:sz w:val="24"/>
          <w:szCs w:val="24"/>
          <w:lang w:val="ru-RU"/>
        </w:rPr>
        <w:t xml:space="preserve">Практическая часть. </w:t>
      </w:r>
      <w:r w:rsidR="00885225">
        <w:rPr>
          <w:sz w:val="24"/>
          <w:szCs w:val="24"/>
          <w:lang w:val="ru-RU"/>
        </w:rPr>
        <w:t xml:space="preserve"> Применение</w:t>
      </w:r>
      <w:r w:rsidRPr="000F17CD">
        <w:rPr>
          <w:sz w:val="24"/>
          <w:szCs w:val="24"/>
          <w:lang w:val="ru-RU"/>
        </w:rPr>
        <w:t xml:space="preserve"> изученного материала на практике</w:t>
      </w:r>
      <w:r w:rsidRPr="000F17CD">
        <w:rPr>
          <w:b/>
          <w:sz w:val="24"/>
          <w:szCs w:val="24"/>
          <w:lang w:val="ru-RU"/>
        </w:rPr>
        <w:t>.</w:t>
      </w:r>
    </w:p>
    <w:p w:rsidR="006D3842" w:rsidRPr="000F17CD" w:rsidRDefault="006D3842" w:rsidP="00885225">
      <w:pPr>
        <w:tabs>
          <w:tab w:val="left" w:pos="3420"/>
          <w:tab w:val="left" w:pos="4500"/>
          <w:tab w:val="left" w:pos="7200"/>
        </w:tabs>
        <w:spacing w:line="20" w:lineRule="atLeast"/>
        <w:jc w:val="both"/>
        <w:rPr>
          <w:b/>
          <w:sz w:val="24"/>
          <w:szCs w:val="24"/>
          <w:lang w:val="ru-RU"/>
        </w:rPr>
      </w:pPr>
      <w:r w:rsidRPr="000F17CD">
        <w:rPr>
          <w:b/>
          <w:sz w:val="24"/>
          <w:szCs w:val="24"/>
          <w:lang w:val="ru-RU"/>
        </w:rPr>
        <w:t>10. Размещение, “раскрутка” и поддержка сайта в сети.</w:t>
      </w:r>
    </w:p>
    <w:p w:rsidR="006D3842" w:rsidRPr="000F17CD" w:rsidRDefault="006D3842" w:rsidP="00885225">
      <w:pPr>
        <w:tabs>
          <w:tab w:val="left" w:pos="3420"/>
          <w:tab w:val="left" w:pos="4500"/>
          <w:tab w:val="left" w:pos="7200"/>
        </w:tabs>
        <w:spacing w:line="20" w:lineRule="atLeast"/>
        <w:jc w:val="both"/>
        <w:rPr>
          <w:sz w:val="24"/>
          <w:szCs w:val="24"/>
          <w:lang w:val="ru-RU"/>
        </w:rPr>
      </w:pPr>
      <w:r w:rsidRPr="000F17CD">
        <w:rPr>
          <w:i/>
          <w:sz w:val="24"/>
          <w:szCs w:val="24"/>
          <w:lang w:val="ru-RU"/>
        </w:rPr>
        <w:t>Теоретическая часть.</w:t>
      </w:r>
      <w:r w:rsidRPr="000F17CD">
        <w:rPr>
          <w:sz w:val="24"/>
          <w:szCs w:val="24"/>
          <w:lang w:val="ru-RU"/>
        </w:rPr>
        <w:t xml:space="preserve"> Хостинг. Размещение сайта у провайдера </w:t>
      </w:r>
      <w:r w:rsidRPr="000F17CD">
        <w:rPr>
          <w:sz w:val="24"/>
          <w:szCs w:val="24"/>
        </w:rPr>
        <w:t>FTP</w:t>
      </w:r>
      <w:r w:rsidRPr="000F17CD">
        <w:rPr>
          <w:sz w:val="24"/>
          <w:szCs w:val="24"/>
          <w:lang w:val="ru-RU"/>
        </w:rPr>
        <w:t xml:space="preserve"> — передача файлов. Тестирование сайта.</w:t>
      </w:r>
    </w:p>
    <w:p w:rsidR="006D3842" w:rsidRPr="000F17CD" w:rsidRDefault="006D3842" w:rsidP="00885225">
      <w:pPr>
        <w:tabs>
          <w:tab w:val="left" w:pos="3420"/>
          <w:tab w:val="left" w:pos="4500"/>
          <w:tab w:val="left" w:pos="7200"/>
        </w:tabs>
        <w:spacing w:line="20" w:lineRule="atLeast"/>
        <w:jc w:val="both"/>
        <w:rPr>
          <w:sz w:val="24"/>
          <w:szCs w:val="24"/>
          <w:lang w:val="ru-RU"/>
        </w:rPr>
      </w:pPr>
      <w:r w:rsidRPr="000F17CD">
        <w:rPr>
          <w:i/>
          <w:sz w:val="24"/>
          <w:szCs w:val="24"/>
          <w:lang w:val="ru-RU"/>
        </w:rPr>
        <w:t>Практическая часть.</w:t>
      </w:r>
      <w:r w:rsidR="00885225">
        <w:rPr>
          <w:sz w:val="24"/>
          <w:szCs w:val="24"/>
          <w:lang w:val="ru-RU"/>
        </w:rPr>
        <w:t xml:space="preserve"> Демонстрация </w:t>
      </w:r>
      <w:r w:rsidRPr="000F17CD">
        <w:rPr>
          <w:sz w:val="24"/>
          <w:szCs w:val="24"/>
          <w:lang w:val="ru-RU"/>
        </w:rPr>
        <w:t>изучаемого материала</w:t>
      </w:r>
    </w:p>
    <w:p w:rsidR="006D3842" w:rsidRPr="000F17CD" w:rsidRDefault="006D3842" w:rsidP="00885225">
      <w:pPr>
        <w:tabs>
          <w:tab w:val="left" w:pos="3420"/>
          <w:tab w:val="left" w:pos="4500"/>
          <w:tab w:val="left" w:pos="7200"/>
        </w:tabs>
        <w:spacing w:line="20" w:lineRule="atLeast"/>
        <w:jc w:val="both"/>
        <w:rPr>
          <w:b/>
          <w:sz w:val="24"/>
          <w:szCs w:val="24"/>
          <w:lang w:val="ru-RU"/>
        </w:rPr>
      </w:pPr>
      <w:r w:rsidRPr="000F17CD">
        <w:rPr>
          <w:b/>
          <w:sz w:val="24"/>
          <w:szCs w:val="24"/>
          <w:lang w:val="ru-RU"/>
        </w:rPr>
        <w:t>11. Проектирование сайта.</w:t>
      </w:r>
    </w:p>
    <w:p w:rsidR="006D3842" w:rsidRPr="000F17CD" w:rsidRDefault="006D3842" w:rsidP="00885225">
      <w:pPr>
        <w:tabs>
          <w:tab w:val="left" w:pos="3420"/>
          <w:tab w:val="left" w:pos="4500"/>
          <w:tab w:val="left" w:pos="7200"/>
        </w:tabs>
        <w:spacing w:line="20" w:lineRule="atLeast"/>
        <w:jc w:val="both"/>
        <w:rPr>
          <w:sz w:val="24"/>
          <w:szCs w:val="24"/>
          <w:lang w:val="ru-RU"/>
        </w:rPr>
      </w:pPr>
      <w:r w:rsidRPr="000F17CD">
        <w:rPr>
          <w:i/>
          <w:sz w:val="24"/>
          <w:szCs w:val="24"/>
          <w:lang w:val="ru-RU"/>
        </w:rPr>
        <w:t>Практическая часть</w:t>
      </w:r>
      <w:r w:rsidRPr="000F17CD">
        <w:rPr>
          <w:sz w:val="24"/>
          <w:szCs w:val="24"/>
          <w:lang w:val="ru-RU"/>
        </w:rPr>
        <w:t>.  Создание сайта на основе ранее изученного материала.</w:t>
      </w:r>
    </w:p>
    <w:p w:rsidR="006D3842" w:rsidRPr="000F17CD" w:rsidRDefault="006D3842" w:rsidP="00885225">
      <w:pPr>
        <w:tabs>
          <w:tab w:val="left" w:pos="3420"/>
          <w:tab w:val="left" w:pos="4500"/>
          <w:tab w:val="left" w:pos="7200"/>
        </w:tabs>
        <w:spacing w:line="20" w:lineRule="atLeast"/>
        <w:jc w:val="both"/>
        <w:rPr>
          <w:b/>
          <w:sz w:val="24"/>
          <w:szCs w:val="24"/>
          <w:lang w:val="ru-RU"/>
        </w:rPr>
      </w:pPr>
      <w:r w:rsidRPr="000F17CD">
        <w:rPr>
          <w:b/>
          <w:sz w:val="24"/>
          <w:szCs w:val="24"/>
          <w:lang w:val="ru-RU"/>
        </w:rPr>
        <w:t>12. Защита проектной работы.</w:t>
      </w:r>
    </w:p>
    <w:p w:rsidR="006D3842" w:rsidRPr="000F17CD" w:rsidRDefault="006D3842" w:rsidP="00885225">
      <w:pPr>
        <w:tabs>
          <w:tab w:val="left" w:pos="3420"/>
          <w:tab w:val="left" w:pos="4500"/>
          <w:tab w:val="left" w:pos="7200"/>
        </w:tabs>
        <w:spacing w:line="20" w:lineRule="atLeast"/>
        <w:jc w:val="both"/>
        <w:rPr>
          <w:sz w:val="24"/>
          <w:szCs w:val="24"/>
          <w:lang w:val="ru-RU"/>
        </w:rPr>
      </w:pPr>
      <w:r w:rsidRPr="000F17CD">
        <w:rPr>
          <w:i/>
          <w:sz w:val="24"/>
          <w:szCs w:val="24"/>
          <w:lang w:val="ru-RU"/>
        </w:rPr>
        <w:t>Практическая часть.</w:t>
      </w:r>
      <w:r w:rsidRPr="000F17CD">
        <w:rPr>
          <w:sz w:val="24"/>
          <w:szCs w:val="24"/>
          <w:lang w:val="ru-RU"/>
        </w:rPr>
        <w:t xml:space="preserve"> Демонстрация   созданных сайтов для родителей. Конкурс сайтов.</w:t>
      </w:r>
    </w:p>
    <w:p w:rsidR="006D3842" w:rsidRPr="000F17CD" w:rsidRDefault="006D3842" w:rsidP="00885225">
      <w:pPr>
        <w:tabs>
          <w:tab w:val="left" w:pos="3420"/>
          <w:tab w:val="left" w:pos="4500"/>
          <w:tab w:val="left" w:pos="7200"/>
        </w:tabs>
        <w:spacing w:line="20" w:lineRule="atLeast"/>
        <w:jc w:val="both"/>
        <w:rPr>
          <w:i/>
          <w:sz w:val="24"/>
          <w:szCs w:val="24"/>
          <w:lang w:val="ru-RU"/>
        </w:rPr>
      </w:pPr>
      <w:r w:rsidRPr="000F17CD">
        <w:rPr>
          <w:i/>
          <w:sz w:val="24"/>
          <w:szCs w:val="24"/>
          <w:lang w:val="ru-RU"/>
        </w:rPr>
        <w:t xml:space="preserve">Теоретическая часть.  </w:t>
      </w:r>
      <w:r w:rsidR="00885225">
        <w:rPr>
          <w:sz w:val="24"/>
          <w:szCs w:val="24"/>
          <w:lang w:val="ru-RU"/>
        </w:rPr>
        <w:t xml:space="preserve">Подведение </w:t>
      </w:r>
      <w:r w:rsidRPr="000F17CD">
        <w:rPr>
          <w:sz w:val="24"/>
          <w:szCs w:val="24"/>
          <w:lang w:val="ru-RU"/>
        </w:rPr>
        <w:t>итогов года. Игра «Поле чудес».</w:t>
      </w:r>
    </w:p>
    <w:p w:rsidR="0064406E" w:rsidRPr="000F17CD" w:rsidRDefault="0064406E" w:rsidP="003B5531">
      <w:pPr>
        <w:adjustRightInd w:val="0"/>
        <w:spacing w:before="100" w:beforeAutospacing="1" w:after="100" w:afterAutospacing="1"/>
        <w:contextualSpacing/>
        <w:jc w:val="both"/>
        <w:rPr>
          <w:sz w:val="24"/>
          <w:szCs w:val="24"/>
          <w:lang w:val="ru-RU"/>
        </w:rPr>
      </w:pPr>
    </w:p>
    <w:p w:rsidR="0064406E" w:rsidRPr="000F17CD" w:rsidRDefault="0064406E" w:rsidP="00885225">
      <w:pPr>
        <w:tabs>
          <w:tab w:val="left" w:pos="1440"/>
        </w:tabs>
        <w:ind w:firstLine="708"/>
        <w:jc w:val="both"/>
        <w:rPr>
          <w:sz w:val="24"/>
          <w:szCs w:val="24"/>
          <w:lang w:val="ru-RU"/>
        </w:rPr>
      </w:pPr>
      <w:r w:rsidRPr="000F17CD">
        <w:rPr>
          <w:sz w:val="24"/>
          <w:szCs w:val="24"/>
          <w:lang w:val="ru-RU"/>
        </w:rPr>
        <w:t xml:space="preserve">Реализация программы предполагает освоение и внедрение личностно-ориентированных технологий обучения и воспитания: игровые технологии; технология коллективного </w:t>
      </w:r>
      <w:proofErr w:type="spellStart"/>
      <w:r w:rsidRPr="000F17CD">
        <w:rPr>
          <w:sz w:val="24"/>
          <w:szCs w:val="24"/>
          <w:lang w:val="ru-RU"/>
        </w:rPr>
        <w:t>взаимообучения</w:t>
      </w:r>
      <w:proofErr w:type="spellEnd"/>
      <w:r w:rsidRPr="000F17CD">
        <w:rPr>
          <w:sz w:val="24"/>
          <w:szCs w:val="24"/>
          <w:lang w:val="ru-RU"/>
        </w:rPr>
        <w:t xml:space="preserve">; технология проблемного обучения, технология критического мышления. </w:t>
      </w:r>
    </w:p>
    <w:p w:rsidR="0064406E" w:rsidRPr="000F17CD" w:rsidRDefault="0064406E" w:rsidP="00885225">
      <w:pPr>
        <w:tabs>
          <w:tab w:val="left" w:pos="1440"/>
        </w:tabs>
        <w:ind w:firstLine="708"/>
        <w:jc w:val="both"/>
        <w:rPr>
          <w:sz w:val="24"/>
          <w:szCs w:val="24"/>
          <w:lang w:val="ru-RU"/>
        </w:rPr>
      </w:pPr>
      <w:r w:rsidRPr="000F17CD">
        <w:rPr>
          <w:sz w:val="24"/>
          <w:szCs w:val="24"/>
          <w:lang w:val="ru-RU"/>
        </w:rPr>
        <w:t xml:space="preserve">Организация </w:t>
      </w:r>
      <w:r w:rsidR="000F17CD" w:rsidRPr="000F17CD">
        <w:rPr>
          <w:sz w:val="24"/>
          <w:szCs w:val="24"/>
          <w:lang w:val="ru-RU"/>
        </w:rPr>
        <w:t>деятельности на</w:t>
      </w:r>
      <w:r w:rsidRPr="000F17CD">
        <w:rPr>
          <w:sz w:val="24"/>
          <w:szCs w:val="24"/>
          <w:lang w:val="ru-RU"/>
        </w:rPr>
        <w:t xml:space="preserve"> занятиях должна несколько отличаться от урочной: </w:t>
      </w:r>
      <w:r w:rsidR="000F17CD" w:rsidRPr="000F17CD">
        <w:rPr>
          <w:sz w:val="24"/>
          <w:szCs w:val="24"/>
          <w:lang w:val="ru-RU"/>
        </w:rPr>
        <w:t>обучающемуся необходимо</w:t>
      </w:r>
      <w:r w:rsidRPr="000F17CD">
        <w:rPr>
          <w:sz w:val="24"/>
          <w:szCs w:val="24"/>
          <w:lang w:val="ru-RU"/>
        </w:rPr>
        <w:t xml:space="preserve"> давать время на размышление, учить рассуждать, выдвигать гипотезы. В курсе заложена возможность дифференцированного и индивидуального обучения. </w:t>
      </w:r>
    </w:p>
    <w:p w:rsidR="0064406E" w:rsidRPr="000F17CD" w:rsidRDefault="0064406E" w:rsidP="00885225">
      <w:pPr>
        <w:tabs>
          <w:tab w:val="left" w:pos="1440"/>
        </w:tabs>
        <w:jc w:val="both"/>
        <w:rPr>
          <w:sz w:val="24"/>
          <w:szCs w:val="24"/>
          <w:lang w:val="ru-RU"/>
        </w:rPr>
      </w:pPr>
      <w:r w:rsidRPr="000F17CD">
        <w:rPr>
          <w:sz w:val="24"/>
          <w:szCs w:val="24"/>
          <w:lang w:val="ru-RU"/>
        </w:rPr>
        <w:t xml:space="preserve">Изучение осуществляется посредством активного вовлечения обучающихся в различные виды и формы деятельности: </w:t>
      </w:r>
    </w:p>
    <w:p w:rsidR="0064406E" w:rsidRPr="000F17CD" w:rsidRDefault="0064406E" w:rsidP="00885225">
      <w:pPr>
        <w:widowControl/>
        <w:numPr>
          <w:ilvl w:val="0"/>
          <w:numId w:val="26"/>
        </w:numPr>
        <w:tabs>
          <w:tab w:val="left" w:pos="142"/>
          <w:tab w:val="left" w:pos="426"/>
        </w:tabs>
        <w:suppressAutoHyphens/>
        <w:autoSpaceDE/>
        <w:autoSpaceDN/>
        <w:ind w:left="426"/>
        <w:jc w:val="both"/>
        <w:rPr>
          <w:sz w:val="24"/>
          <w:szCs w:val="24"/>
          <w:lang w:val="ru-RU"/>
        </w:rPr>
      </w:pPr>
      <w:proofErr w:type="gramStart"/>
      <w:r w:rsidRPr="000F17CD">
        <w:rPr>
          <w:sz w:val="24"/>
          <w:szCs w:val="24"/>
          <w:lang w:val="ru-RU"/>
        </w:rPr>
        <w:t>введение</w:t>
      </w:r>
      <w:proofErr w:type="gramEnd"/>
      <w:r w:rsidRPr="000F17CD">
        <w:rPr>
          <w:sz w:val="24"/>
          <w:szCs w:val="24"/>
          <w:lang w:val="ru-RU"/>
        </w:rPr>
        <w:t xml:space="preserve"> нового материала в форме дискуссии;</w:t>
      </w:r>
    </w:p>
    <w:p w:rsidR="0064406E" w:rsidRPr="000F17CD" w:rsidRDefault="0064406E" w:rsidP="00885225">
      <w:pPr>
        <w:widowControl/>
        <w:numPr>
          <w:ilvl w:val="0"/>
          <w:numId w:val="26"/>
        </w:numPr>
        <w:tabs>
          <w:tab w:val="left" w:pos="142"/>
          <w:tab w:val="left" w:pos="426"/>
        </w:tabs>
        <w:suppressAutoHyphens/>
        <w:autoSpaceDE/>
        <w:autoSpaceDN/>
        <w:ind w:left="426"/>
        <w:jc w:val="both"/>
        <w:rPr>
          <w:sz w:val="24"/>
          <w:szCs w:val="24"/>
          <w:lang w:val="ru-RU"/>
        </w:rPr>
      </w:pPr>
      <w:proofErr w:type="gramStart"/>
      <w:r w:rsidRPr="000F17CD">
        <w:rPr>
          <w:sz w:val="24"/>
          <w:szCs w:val="24"/>
          <w:lang w:val="ru-RU"/>
        </w:rPr>
        <w:t>занятия</w:t>
      </w:r>
      <w:proofErr w:type="gramEnd"/>
      <w:r w:rsidRPr="000F17CD">
        <w:rPr>
          <w:sz w:val="24"/>
          <w:szCs w:val="24"/>
          <w:lang w:val="ru-RU"/>
        </w:rPr>
        <w:t>, которые проводятся в форме игры, путешествия и т. д.;</w:t>
      </w:r>
    </w:p>
    <w:p w:rsidR="0064406E" w:rsidRPr="000F17CD" w:rsidRDefault="0064406E" w:rsidP="00885225">
      <w:pPr>
        <w:widowControl/>
        <w:numPr>
          <w:ilvl w:val="0"/>
          <w:numId w:val="26"/>
        </w:numPr>
        <w:tabs>
          <w:tab w:val="left" w:pos="142"/>
          <w:tab w:val="left" w:pos="426"/>
        </w:tabs>
        <w:suppressAutoHyphens/>
        <w:autoSpaceDE/>
        <w:autoSpaceDN/>
        <w:ind w:left="426"/>
        <w:jc w:val="both"/>
        <w:rPr>
          <w:sz w:val="24"/>
          <w:szCs w:val="24"/>
          <w:lang w:val="ru-RU"/>
        </w:rPr>
      </w:pPr>
      <w:proofErr w:type="gramStart"/>
      <w:r w:rsidRPr="000F17CD">
        <w:rPr>
          <w:sz w:val="24"/>
          <w:szCs w:val="24"/>
          <w:lang w:val="ru-RU"/>
        </w:rPr>
        <w:t>занятия</w:t>
      </w:r>
      <w:proofErr w:type="gramEnd"/>
      <w:r w:rsidRPr="000F17CD">
        <w:rPr>
          <w:sz w:val="24"/>
          <w:szCs w:val="24"/>
          <w:lang w:val="ru-RU"/>
        </w:rPr>
        <w:t xml:space="preserve">, на которых повторяются важные, часто применяемые свойства, изученные на предыдущих занятиях. На таких занятиях воспитанник получает возможность побывать в роли педагога и обучающегося и оценит свой ответ и ответ </w:t>
      </w:r>
      <w:proofErr w:type="spellStart"/>
      <w:r w:rsidRPr="000F17CD">
        <w:rPr>
          <w:sz w:val="24"/>
          <w:szCs w:val="24"/>
          <w:lang w:val="ru-RU"/>
        </w:rPr>
        <w:t>согруппника</w:t>
      </w:r>
      <w:proofErr w:type="spellEnd"/>
      <w:r w:rsidRPr="000F17CD">
        <w:rPr>
          <w:sz w:val="24"/>
          <w:szCs w:val="24"/>
          <w:lang w:val="ru-RU"/>
        </w:rPr>
        <w:t>;</w:t>
      </w:r>
    </w:p>
    <w:p w:rsidR="0064406E" w:rsidRPr="000F17CD" w:rsidRDefault="0064406E" w:rsidP="00885225">
      <w:pPr>
        <w:widowControl/>
        <w:numPr>
          <w:ilvl w:val="0"/>
          <w:numId w:val="26"/>
        </w:numPr>
        <w:tabs>
          <w:tab w:val="left" w:pos="142"/>
          <w:tab w:val="left" w:pos="426"/>
        </w:tabs>
        <w:suppressAutoHyphens/>
        <w:autoSpaceDE/>
        <w:autoSpaceDN/>
        <w:ind w:left="426"/>
        <w:jc w:val="both"/>
        <w:rPr>
          <w:sz w:val="24"/>
          <w:szCs w:val="24"/>
          <w:lang w:val="ru-RU"/>
        </w:rPr>
      </w:pPr>
      <w:proofErr w:type="gramStart"/>
      <w:r w:rsidRPr="000F17CD">
        <w:rPr>
          <w:sz w:val="24"/>
          <w:szCs w:val="24"/>
          <w:lang w:val="ru-RU"/>
        </w:rPr>
        <w:t>самостоятельное</w:t>
      </w:r>
      <w:proofErr w:type="gramEnd"/>
      <w:r w:rsidRPr="000F17CD">
        <w:rPr>
          <w:sz w:val="24"/>
          <w:szCs w:val="24"/>
          <w:lang w:val="ru-RU"/>
        </w:rPr>
        <w:t xml:space="preserve"> решение логических заданий в форме индивидуальной, групповой работы с последующим обсуждением;</w:t>
      </w:r>
    </w:p>
    <w:p w:rsidR="002236F0" w:rsidRPr="00885225" w:rsidRDefault="0064406E" w:rsidP="00885225">
      <w:pPr>
        <w:widowControl/>
        <w:numPr>
          <w:ilvl w:val="0"/>
          <w:numId w:val="26"/>
        </w:numPr>
        <w:tabs>
          <w:tab w:val="left" w:pos="142"/>
          <w:tab w:val="left" w:pos="426"/>
        </w:tabs>
        <w:suppressAutoHyphens/>
        <w:autoSpaceDE/>
        <w:autoSpaceDN/>
        <w:ind w:left="426"/>
        <w:jc w:val="both"/>
        <w:rPr>
          <w:sz w:val="24"/>
          <w:szCs w:val="24"/>
          <w:lang w:val="ru-RU"/>
        </w:rPr>
      </w:pPr>
      <w:proofErr w:type="gramStart"/>
      <w:r w:rsidRPr="000F17CD">
        <w:rPr>
          <w:sz w:val="24"/>
          <w:szCs w:val="24"/>
          <w:lang w:val="ru-RU"/>
        </w:rPr>
        <w:t>самостоятельное</w:t>
      </w:r>
      <w:proofErr w:type="gramEnd"/>
      <w:r w:rsidRPr="000F17CD">
        <w:rPr>
          <w:sz w:val="24"/>
          <w:szCs w:val="24"/>
          <w:lang w:val="ru-RU"/>
        </w:rPr>
        <w:t xml:space="preserve"> выполнение отдельных заданий, включение обучающихся в поисковую и творческую деятельность, предоставляя возможность осмыслить свойства и их доказательства, что даёт возможность развивать интуицию и логику, без которых немыслимо творчество.</w:t>
      </w:r>
    </w:p>
    <w:p w:rsidR="002236F0" w:rsidRPr="00FC5DB4" w:rsidRDefault="002236F0" w:rsidP="002236F0">
      <w:pPr>
        <w:pStyle w:val="a4"/>
        <w:numPr>
          <w:ilvl w:val="1"/>
          <w:numId w:val="14"/>
        </w:numPr>
        <w:spacing w:before="280" w:after="280"/>
        <w:jc w:val="center"/>
        <w:rPr>
          <w:b/>
          <w:bCs/>
          <w:sz w:val="24"/>
          <w:szCs w:val="24"/>
          <w:lang w:val="ru-RU"/>
        </w:rPr>
      </w:pPr>
      <w:r w:rsidRPr="00FC5DB4">
        <w:rPr>
          <w:b/>
          <w:sz w:val="24"/>
          <w:szCs w:val="24"/>
          <w:lang w:val="ru-RU"/>
        </w:rPr>
        <w:t>Планируемые результаты</w:t>
      </w:r>
    </w:p>
    <w:p w:rsidR="004868B3" w:rsidRPr="004868B3" w:rsidRDefault="004868B3" w:rsidP="004868B3">
      <w:pPr>
        <w:shd w:val="clear" w:color="auto" w:fill="FFFFFF"/>
        <w:tabs>
          <w:tab w:val="left" w:pos="264"/>
          <w:tab w:val="left" w:pos="1440"/>
        </w:tabs>
        <w:suppressAutoHyphens/>
        <w:autoSpaceDN/>
        <w:spacing w:line="20" w:lineRule="atLeast"/>
        <w:jc w:val="both"/>
        <w:rPr>
          <w:iCs/>
          <w:color w:val="000000"/>
          <w:sz w:val="24"/>
          <w:szCs w:val="24"/>
          <w:lang w:val="ru-RU"/>
        </w:rPr>
      </w:pPr>
      <w:r w:rsidRPr="004868B3">
        <w:rPr>
          <w:i/>
          <w:sz w:val="24"/>
          <w:szCs w:val="24"/>
          <w:u w:val="single"/>
          <w:lang w:val="ru-RU"/>
        </w:rPr>
        <w:t>Личностные результаты:</w:t>
      </w:r>
      <w:r w:rsidRPr="004868B3">
        <w:rPr>
          <w:color w:val="000000"/>
          <w:spacing w:val="-1"/>
          <w:sz w:val="24"/>
          <w:szCs w:val="24"/>
          <w:lang w:val="ru-RU"/>
        </w:rPr>
        <w:t xml:space="preserve"> </w:t>
      </w:r>
    </w:p>
    <w:p w:rsidR="004868B3" w:rsidRPr="000F17CD" w:rsidRDefault="004868B3" w:rsidP="004868B3">
      <w:pPr>
        <w:numPr>
          <w:ilvl w:val="0"/>
          <w:numId w:val="20"/>
        </w:numPr>
        <w:shd w:val="clear" w:color="auto" w:fill="FFFFFF"/>
        <w:tabs>
          <w:tab w:val="left" w:pos="264"/>
          <w:tab w:val="left" w:pos="1440"/>
        </w:tabs>
        <w:suppressAutoHyphens/>
        <w:autoSpaceDN/>
        <w:spacing w:line="20" w:lineRule="atLeast"/>
        <w:ind w:left="0" w:firstLine="0"/>
        <w:jc w:val="both"/>
        <w:rPr>
          <w:iCs/>
          <w:color w:val="000000"/>
          <w:sz w:val="24"/>
          <w:szCs w:val="24"/>
          <w:lang w:val="ru-RU"/>
        </w:rPr>
      </w:pPr>
      <w:r>
        <w:rPr>
          <w:color w:val="000000"/>
          <w:spacing w:val="-1"/>
          <w:sz w:val="24"/>
          <w:szCs w:val="24"/>
          <w:lang w:val="ru-RU"/>
        </w:rPr>
        <w:t>У обучающегося будет воспитаны такие ка</w:t>
      </w:r>
      <w:r w:rsidR="003B5531">
        <w:rPr>
          <w:color w:val="000000"/>
          <w:spacing w:val="-1"/>
          <w:sz w:val="24"/>
          <w:szCs w:val="24"/>
          <w:lang w:val="ru-RU"/>
        </w:rPr>
        <w:t>чества как:</w:t>
      </w:r>
      <w:r w:rsidRPr="000F17CD">
        <w:rPr>
          <w:color w:val="000000"/>
          <w:spacing w:val="-1"/>
          <w:sz w:val="24"/>
          <w:szCs w:val="24"/>
          <w:lang w:val="ru-RU"/>
        </w:rPr>
        <w:t xml:space="preserve"> доброжелательность, трудолюбие, умение работать в коллективе, уважение к чужому </w:t>
      </w:r>
      <w:r w:rsidRPr="000F17CD">
        <w:rPr>
          <w:color w:val="000000"/>
          <w:spacing w:val="-5"/>
          <w:sz w:val="24"/>
          <w:szCs w:val="24"/>
          <w:lang w:val="ru-RU"/>
        </w:rPr>
        <w:t>труду;</w:t>
      </w:r>
    </w:p>
    <w:p w:rsidR="004868B3" w:rsidRPr="004868B3" w:rsidRDefault="003B5531" w:rsidP="004868B3">
      <w:pPr>
        <w:numPr>
          <w:ilvl w:val="0"/>
          <w:numId w:val="20"/>
        </w:numPr>
        <w:shd w:val="clear" w:color="auto" w:fill="FFFFFF"/>
        <w:tabs>
          <w:tab w:val="left" w:pos="264"/>
          <w:tab w:val="left" w:pos="1440"/>
        </w:tabs>
        <w:suppressAutoHyphens/>
        <w:autoSpaceDN/>
        <w:spacing w:line="20" w:lineRule="atLeast"/>
        <w:ind w:left="0" w:firstLine="0"/>
        <w:jc w:val="both"/>
        <w:rPr>
          <w:b/>
          <w:sz w:val="24"/>
          <w:szCs w:val="24"/>
          <w:lang w:val="ru-RU"/>
        </w:rPr>
      </w:pPr>
      <w:r>
        <w:rPr>
          <w:color w:val="000000"/>
          <w:spacing w:val="-1"/>
          <w:sz w:val="24"/>
          <w:szCs w:val="24"/>
          <w:lang w:val="ru-RU"/>
        </w:rPr>
        <w:t xml:space="preserve">У обучающегося будет </w:t>
      </w:r>
      <w:r>
        <w:rPr>
          <w:iCs/>
          <w:color w:val="000000"/>
          <w:sz w:val="24"/>
          <w:szCs w:val="24"/>
          <w:lang w:val="ru-RU"/>
        </w:rPr>
        <w:t>сформирован</w:t>
      </w:r>
      <w:r w:rsidR="004868B3">
        <w:rPr>
          <w:iCs/>
          <w:color w:val="000000"/>
          <w:sz w:val="24"/>
          <w:szCs w:val="24"/>
          <w:lang w:val="ru-RU"/>
        </w:rPr>
        <w:t xml:space="preserve"> интерес</w:t>
      </w:r>
      <w:r w:rsidR="004868B3" w:rsidRPr="000F17CD">
        <w:rPr>
          <w:iCs/>
          <w:color w:val="000000"/>
          <w:sz w:val="24"/>
          <w:szCs w:val="24"/>
          <w:lang w:val="ru-RU"/>
        </w:rPr>
        <w:t xml:space="preserve"> </w:t>
      </w:r>
      <w:r w:rsidR="004868B3" w:rsidRPr="000F17CD">
        <w:rPr>
          <w:color w:val="000000"/>
          <w:sz w:val="24"/>
          <w:szCs w:val="24"/>
          <w:lang w:val="ru-RU"/>
        </w:rPr>
        <w:t>к информационной и коммуникативной деятельности, этическим нормам работы с информацией; воспитание бережного отношения к техническим устройствам.</w:t>
      </w:r>
    </w:p>
    <w:p w:rsidR="004868B3" w:rsidRDefault="004868B3" w:rsidP="004868B3">
      <w:pPr>
        <w:shd w:val="clear" w:color="auto" w:fill="FFFFFF"/>
        <w:tabs>
          <w:tab w:val="left" w:pos="264"/>
          <w:tab w:val="left" w:pos="1440"/>
        </w:tabs>
        <w:spacing w:line="20" w:lineRule="atLeast"/>
        <w:jc w:val="both"/>
        <w:rPr>
          <w:sz w:val="24"/>
          <w:szCs w:val="24"/>
          <w:lang w:val="ru-RU"/>
        </w:rPr>
      </w:pPr>
      <w:proofErr w:type="spellStart"/>
      <w:r w:rsidRPr="004868B3">
        <w:rPr>
          <w:i/>
          <w:sz w:val="24"/>
          <w:szCs w:val="24"/>
          <w:u w:val="single"/>
          <w:lang w:val="ru-RU"/>
        </w:rPr>
        <w:t>Метапредметные</w:t>
      </w:r>
      <w:proofErr w:type="spellEnd"/>
      <w:r w:rsidRPr="004868B3">
        <w:rPr>
          <w:i/>
          <w:sz w:val="24"/>
          <w:szCs w:val="24"/>
          <w:u w:val="single"/>
          <w:lang w:val="ru-RU"/>
        </w:rPr>
        <w:t xml:space="preserve"> </w:t>
      </w:r>
      <w:r w:rsidRPr="000F17CD">
        <w:rPr>
          <w:i/>
          <w:sz w:val="24"/>
          <w:szCs w:val="24"/>
          <w:u w:val="single"/>
          <w:lang w:val="ru-RU"/>
        </w:rPr>
        <w:t>результаты:</w:t>
      </w:r>
    </w:p>
    <w:p w:rsidR="004868B3" w:rsidRPr="000F17CD" w:rsidRDefault="003B5531" w:rsidP="004868B3">
      <w:pPr>
        <w:numPr>
          <w:ilvl w:val="0"/>
          <w:numId w:val="19"/>
        </w:numPr>
        <w:shd w:val="clear" w:color="auto" w:fill="FFFFFF"/>
        <w:tabs>
          <w:tab w:val="left" w:pos="264"/>
          <w:tab w:val="left" w:pos="1440"/>
        </w:tabs>
        <w:suppressAutoHyphens/>
        <w:autoSpaceDN/>
        <w:spacing w:line="20" w:lineRule="atLeast"/>
        <w:ind w:left="0" w:firstLine="0"/>
        <w:jc w:val="both"/>
        <w:rPr>
          <w:iCs/>
          <w:color w:val="000000"/>
          <w:sz w:val="24"/>
          <w:szCs w:val="24"/>
          <w:lang w:val="ru-RU"/>
        </w:rPr>
      </w:pPr>
      <w:r>
        <w:rPr>
          <w:iCs/>
          <w:color w:val="000000"/>
          <w:sz w:val="24"/>
          <w:szCs w:val="24"/>
          <w:lang w:val="ru-RU"/>
        </w:rPr>
        <w:t xml:space="preserve">Обучающийся приобретет развитые </w:t>
      </w:r>
      <w:r w:rsidR="004868B3">
        <w:rPr>
          <w:iCs/>
          <w:color w:val="000000"/>
          <w:sz w:val="24"/>
          <w:szCs w:val="24"/>
          <w:lang w:val="ru-RU"/>
        </w:rPr>
        <w:t>способности</w:t>
      </w:r>
      <w:r w:rsidR="004868B3" w:rsidRPr="000F17CD">
        <w:rPr>
          <w:iCs/>
          <w:color w:val="000000"/>
          <w:sz w:val="24"/>
          <w:szCs w:val="24"/>
          <w:lang w:val="ru-RU"/>
        </w:rPr>
        <w:t xml:space="preserve"> </w:t>
      </w:r>
      <w:r w:rsidR="004868B3" w:rsidRPr="000F17CD">
        <w:rPr>
          <w:color w:val="000000"/>
          <w:sz w:val="24"/>
          <w:szCs w:val="24"/>
          <w:lang w:val="ru-RU"/>
        </w:rPr>
        <w:t xml:space="preserve">ориентироваться в информационных потоках окружающего мира и применять точную и понятную инструкцию при решении </w:t>
      </w:r>
      <w:r w:rsidR="004868B3" w:rsidRPr="000F17CD">
        <w:rPr>
          <w:color w:val="000000"/>
          <w:sz w:val="24"/>
          <w:szCs w:val="24"/>
          <w:lang w:val="ru-RU"/>
        </w:rPr>
        <w:lastRenderedPageBreak/>
        <w:t>учебных задач и в повседневной жизни;</w:t>
      </w:r>
    </w:p>
    <w:p w:rsidR="004868B3" w:rsidRPr="00944AE1" w:rsidRDefault="003B5531" w:rsidP="00C8321D">
      <w:pPr>
        <w:numPr>
          <w:ilvl w:val="0"/>
          <w:numId w:val="19"/>
        </w:numPr>
        <w:shd w:val="clear" w:color="auto" w:fill="FFFFFF"/>
        <w:tabs>
          <w:tab w:val="left" w:pos="278"/>
          <w:tab w:val="left" w:pos="1440"/>
        </w:tabs>
        <w:suppressAutoHyphens/>
        <w:autoSpaceDN/>
        <w:spacing w:line="20" w:lineRule="atLeast"/>
        <w:ind w:left="0" w:firstLine="0"/>
        <w:jc w:val="both"/>
        <w:rPr>
          <w:i/>
          <w:sz w:val="24"/>
          <w:szCs w:val="24"/>
          <w:u w:val="single"/>
          <w:lang w:val="ru-RU"/>
        </w:rPr>
      </w:pPr>
      <w:r>
        <w:rPr>
          <w:iCs/>
          <w:color w:val="000000"/>
          <w:sz w:val="24"/>
          <w:szCs w:val="24"/>
          <w:lang w:val="ru-RU"/>
        </w:rPr>
        <w:t xml:space="preserve">Обучающийся приобретет развитые </w:t>
      </w:r>
      <w:r w:rsidR="004868B3">
        <w:rPr>
          <w:iCs/>
          <w:color w:val="000000"/>
          <w:sz w:val="24"/>
          <w:szCs w:val="24"/>
          <w:lang w:val="ru-RU"/>
        </w:rPr>
        <w:t>навыки</w:t>
      </w:r>
      <w:r w:rsidR="004868B3" w:rsidRPr="000F17CD">
        <w:rPr>
          <w:iCs/>
          <w:color w:val="000000"/>
          <w:sz w:val="24"/>
          <w:szCs w:val="24"/>
          <w:lang w:val="ru-RU"/>
        </w:rPr>
        <w:t xml:space="preserve"> </w:t>
      </w:r>
      <w:r w:rsidR="004868B3" w:rsidRPr="000F17CD">
        <w:rPr>
          <w:color w:val="000000"/>
          <w:sz w:val="24"/>
          <w:szCs w:val="24"/>
          <w:lang w:val="ru-RU"/>
        </w:rPr>
        <w:t>использования современных компьютерных и информационных технологий для решен</w:t>
      </w:r>
      <w:r w:rsidR="00944AE1">
        <w:rPr>
          <w:color w:val="000000"/>
          <w:sz w:val="24"/>
          <w:szCs w:val="24"/>
          <w:lang w:val="ru-RU"/>
        </w:rPr>
        <w:t>ия учебных и практических задач;</w:t>
      </w:r>
    </w:p>
    <w:p w:rsidR="00944AE1" w:rsidRPr="00944AE1" w:rsidRDefault="00944AE1" w:rsidP="00944AE1">
      <w:pPr>
        <w:pStyle w:val="a4"/>
        <w:numPr>
          <w:ilvl w:val="0"/>
          <w:numId w:val="18"/>
        </w:numPr>
        <w:shd w:val="clear" w:color="auto" w:fill="FFFFFF"/>
        <w:tabs>
          <w:tab w:val="left" w:pos="284"/>
          <w:tab w:val="left" w:pos="709"/>
        </w:tabs>
        <w:suppressAutoHyphens/>
        <w:autoSpaceDN/>
        <w:spacing w:before="0" w:line="20" w:lineRule="atLeast"/>
        <w:ind w:left="0" w:firstLine="0"/>
        <w:jc w:val="both"/>
        <w:rPr>
          <w:iCs/>
          <w:sz w:val="24"/>
          <w:szCs w:val="24"/>
          <w:lang w:val="ru-RU"/>
        </w:rPr>
      </w:pPr>
      <w:r>
        <w:rPr>
          <w:iCs/>
          <w:color w:val="000000"/>
          <w:sz w:val="24"/>
          <w:szCs w:val="24"/>
          <w:lang w:val="ru-RU"/>
        </w:rPr>
        <w:t xml:space="preserve">Обучающийся приобретет развитые качества такие как: </w:t>
      </w:r>
      <w:r>
        <w:rPr>
          <w:sz w:val="24"/>
          <w:szCs w:val="24"/>
          <w:lang w:val="ru-RU"/>
        </w:rPr>
        <w:t>внимания и памяти</w:t>
      </w:r>
    </w:p>
    <w:p w:rsidR="00944AE1" w:rsidRPr="00944AE1" w:rsidRDefault="00944AE1" w:rsidP="00944AE1">
      <w:pPr>
        <w:pStyle w:val="a4"/>
        <w:numPr>
          <w:ilvl w:val="0"/>
          <w:numId w:val="18"/>
        </w:numPr>
        <w:shd w:val="clear" w:color="auto" w:fill="FFFFFF"/>
        <w:tabs>
          <w:tab w:val="left" w:pos="284"/>
          <w:tab w:val="left" w:pos="709"/>
        </w:tabs>
        <w:suppressAutoHyphens/>
        <w:autoSpaceDN/>
        <w:spacing w:before="0" w:line="20" w:lineRule="atLeast"/>
        <w:ind w:left="0" w:firstLine="0"/>
        <w:jc w:val="both"/>
        <w:rPr>
          <w:iCs/>
          <w:sz w:val="24"/>
          <w:szCs w:val="24"/>
          <w:lang w:val="ru-RU"/>
        </w:rPr>
      </w:pPr>
      <w:r>
        <w:rPr>
          <w:iCs/>
          <w:color w:val="000000"/>
          <w:sz w:val="24"/>
          <w:szCs w:val="24"/>
          <w:lang w:val="ru-RU"/>
        </w:rPr>
        <w:t>Обучающийся приобретет развитые</w:t>
      </w:r>
      <w:r>
        <w:rPr>
          <w:sz w:val="24"/>
          <w:szCs w:val="24"/>
          <w:lang w:val="ru-RU"/>
        </w:rPr>
        <w:t xml:space="preserve"> навыки</w:t>
      </w:r>
      <w:r w:rsidRPr="00944AE1">
        <w:rPr>
          <w:sz w:val="24"/>
          <w:szCs w:val="24"/>
          <w:lang w:val="ru-RU"/>
        </w:rPr>
        <w:t xml:space="preserve"> самообучения, коммуникативных умений и элементов информационной культуры, умений    работать    с    информацией </w:t>
      </w:r>
      <w:proofErr w:type="gramStart"/>
      <w:r w:rsidRPr="00944AE1">
        <w:rPr>
          <w:sz w:val="24"/>
          <w:szCs w:val="24"/>
          <w:lang w:val="ru-RU"/>
        </w:rPr>
        <w:t xml:space="preserve">   (</w:t>
      </w:r>
      <w:proofErr w:type="gramEnd"/>
      <w:r w:rsidRPr="00944AE1">
        <w:rPr>
          <w:sz w:val="24"/>
          <w:szCs w:val="24"/>
          <w:lang w:val="ru-RU"/>
        </w:rPr>
        <w:t>осуществлять    передачу,    хранение, преобразование и поиск);</w:t>
      </w:r>
    </w:p>
    <w:p w:rsidR="004868B3" w:rsidRPr="004868B3" w:rsidRDefault="00C8321D" w:rsidP="004868B3">
      <w:pPr>
        <w:shd w:val="clear" w:color="auto" w:fill="FFFFFF"/>
        <w:tabs>
          <w:tab w:val="left" w:pos="264"/>
          <w:tab w:val="left" w:pos="1440"/>
        </w:tabs>
        <w:spacing w:line="20" w:lineRule="atLeast"/>
        <w:jc w:val="both"/>
        <w:rPr>
          <w:iCs/>
          <w:sz w:val="24"/>
          <w:szCs w:val="24"/>
          <w:lang w:val="ru-RU"/>
        </w:rPr>
      </w:pPr>
      <w:r w:rsidRPr="004868B3">
        <w:rPr>
          <w:i/>
          <w:sz w:val="24"/>
          <w:szCs w:val="24"/>
          <w:u w:val="single"/>
          <w:lang w:val="ru-RU"/>
        </w:rPr>
        <w:t>Предметные</w:t>
      </w:r>
      <w:r w:rsidRPr="000F17CD">
        <w:rPr>
          <w:i/>
          <w:sz w:val="24"/>
          <w:szCs w:val="24"/>
          <w:u w:val="single"/>
          <w:lang w:val="ru-RU"/>
        </w:rPr>
        <w:t xml:space="preserve"> результаты:</w:t>
      </w:r>
    </w:p>
    <w:p w:rsidR="004868B3" w:rsidRPr="000F17CD" w:rsidRDefault="003B5531" w:rsidP="004868B3">
      <w:pPr>
        <w:pStyle w:val="a4"/>
        <w:numPr>
          <w:ilvl w:val="0"/>
          <w:numId w:val="18"/>
        </w:numPr>
        <w:shd w:val="clear" w:color="auto" w:fill="FFFFFF"/>
        <w:tabs>
          <w:tab w:val="left" w:pos="264"/>
          <w:tab w:val="left" w:pos="709"/>
        </w:tabs>
        <w:suppressAutoHyphens/>
        <w:autoSpaceDN/>
        <w:spacing w:before="0" w:line="20" w:lineRule="atLeast"/>
        <w:ind w:left="0" w:firstLine="0"/>
        <w:jc w:val="both"/>
        <w:rPr>
          <w:sz w:val="24"/>
          <w:szCs w:val="24"/>
          <w:lang w:val="ru-RU"/>
        </w:rPr>
      </w:pPr>
      <w:r>
        <w:rPr>
          <w:iCs/>
          <w:sz w:val="24"/>
          <w:szCs w:val="24"/>
          <w:lang w:val="ru-RU"/>
        </w:rPr>
        <w:t xml:space="preserve">Обучающийся будет уметь </w:t>
      </w:r>
      <w:r w:rsidR="004868B3" w:rsidRPr="000F17CD">
        <w:rPr>
          <w:sz w:val="24"/>
          <w:szCs w:val="24"/>
          <w:lang w:val="ru-RU"/>
        </w:rPr>
        <w:t>представлять информацию различными способами (в виде чисел, текста, рисунка, таблицы, схемы), упорядочивать инфор</w:t>
      </w:r>
      <w:r w:rsidR="004868B3" w:rsidRPr="000F17CD">
        <w:rPr>
          <w:sz w:val="24"/>
          <w:szCs w:val="24"/>
          <w:lang w:val="ru-RU"/>
        </w:rPr>
        <w:softHyphen/>
        <w:t>мацию по алфавиту и числовым значениям (возрастанию и убыванию) строить простейшие логические выражения с использованием связок "и", "или", "не", "найдется", "для всех";</w:t>
      </w:r>
    </w:p>
    <w:p w:rsidR="004868B3" w:rsidRPr="000F17CD" w:rsidRDefault="004868B3" w:rsidP="004868B3">
      <w:pPr>
        <w:pStyle w:val="a4"/>
        <w:numPr>
          <w:ilvl w:val="0"/>
          <w:numId w:val="18"/>
        </w:numPr>
        <w:shd w:val="clear" w:color="auto" w:fill="FFFFFF"/>
        <w:tabs>
          <w:tab w:val="left" w:pos="264"/>
          <w:tab w:val="left" w:pos="709"/>
        </w:tabs>
        <w:suppressAutoHyphens/>
        <w:autoSpaceDN/>
        <w:spacing w:before="0" w:line="20" w:lineRule="atLeast"/>
        <w:ind w:left="0" w:firstLine="0"/>
        <w:jc w:val="both"/>
        <w:rPr>
          <w:sz w:val="24"/>
          <w:szCs w:val="24"/>
          <w:lang w:val="ru-RU"/>
        </w:rPr>
      </w:pPr>
      <w:proofErr w:type="gramStart"/>
      <w:r>
        <w:rPr>
          <w:iCs/>
          <w:sz w:val="24"/>
          <w:szCs w:val="24"/>
          <w:lang w:val="ru-RU"/>
        </w:rPr>
        <w:t>сформировать</w:t>
      </w:r>
      <w:proofErr w:type="gramEnd"/>
      <w:r>
        <w:rPr>
          <w:iCs/>
          <w:sz w:val="24"/>
          <w:szCs w:val="24"/>
          <w:lang w:val="ru-RU"/>
        </w:rPr>
        <w:t xml:space="preserve"> понятия</w:t>
      </w:r>
      <w:r w:rsidRPr="000F17CD">
        <w:rPr>
          <w:iCs/>
          <w:sz w:val="24"/>
          <w:szCs w:val="24"/>
          <w:lang w:val="ru-RU"/>
        </w:rPr>
        <w:t xml:space="preserve"> </w:t>
      </w:r>
      <w:r w:rsidRPr="000F17CD">
        <w:rPr>
          <w:sz w:val="24"/>
          <w:szCs w:val="24"/>
          <w:lang w:val="ru-RU"/>
        </w:rPr>
        <w:t xml:space="preserve">"команда",  "исполнитель",   "алгоритм"   </w:t>
      </w:r>
      <w:r w:rsidRPr="000F17CD">
        <w:rPr>
          <w:iCs/>
          <w:sz w:val="24"/>
          <w:szCs w:val="24"/>
          <w:lang w:val="ru-RU"/>
        </w:rPr>
        <w:t xml:space="preserve">и умений </w:t>
      </w:r>
      <w:r w:rsidRPr="000F17CD">
        <w:rPr>
          <w:sz w:val="24"/>
          <w:szCs w:val="24"/>
          <w:lang w:val="ru-RU"/>
        </w:rPr>
        <w:t>составлять алгоритмы для учебных исполнителей;</w:t>
      </w:r>
    </w:p>
    <w:p w:rsidR="003B5531" w:rsidRPr="003B5531" w:rsidRDefault="003B5531" w:rsidP="004868B3">
      <w:pPr>
        <w:pStyle w:val="a4"/>
        <w:numPr>
          <w:ilvl w:val="0"/>
          <w:numId w:val="18"/>
        </w:numPr>
        <w:shd w:val="clear" w:color="auto" w:fill="FFFFFF"/>
        <w:tabs>
          <w:tab w:val="left" w:pos="284"/>
          <w:tab w:val="left" w:pos="709"/>
        </w:tabs>
        <w:suppressAutoHyphens/>
        <w:autoSpaceDN/>
        <w:spacing w:before="0" w:line="20" w:lineRule="atLeast"/>
        <w:ind w:left="0" w:firstLine="0"/>
        <w:jc w:val="both"/>
        <w:rPr>
          <w:iCs/>
          <w:color w:val="000000"/>
          <w:sz w:val="24"/>
          <w:szCs w:val="24"/>
          <w:lang w:val="ru-RU"/>
        </w:rPr>
      </w:pPr>
      <w:r>
        <w:rPr>
          <w:iCs/>
          <w:sz w:val="24"/>
          <w:szCs w:val="24"/>
          <w:lang w:val="ru-RU"/>
        </w:rPr>
        <w:t>Обучающийся будет уметь</w:t>
      </w:r>
      <w:r w:rsidR="004868B3" w:rsidRPr="000F17CD">
        <w:rPr>
          <w:iCs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логически</w:t>
      </w:r>
      <w:r w:rsidR="00944AE1">
        <w:rPr>
          <w:sz w:val="24"/>
          <w:szCs w:val="24"/>
          <w:lang w:val="ru-RU"/>
        </w:rPr>
        <w:t xml:space="preserve"> и алгоритмически мыслить</w:t>
      </w:r>
      <w:r w:rsidR="004868B3" w:rsidRPr="000F17CD">
        <w:rPr>
          <w:sz w:val="24"/>
          <w:szCs w:val="24"/>
          <w:lang w:val="ru-RU"/>
        </w:rPr>
        <w:t xml:space="preserve"> </w:t>
      </w:r>
    </w:p>
    <w:p w:rsidR="000F17CD" w:rsidRPr="000F17CD" w:rsidRDefault="000F17CD" w:rsidP="000F17CD">
      <w:pPr>
        <w:shd w:val="clear" w:color="auto" w:fill="FFFFFF"/>
        <w:tabs>
          <w:tab w:val="left" w:pos="264"/>
          <w:tab w:val="left" w:pos="1440"/>
        </w:tabs>
        <w:suppressAutoHyphens/>
        <w:autoSpaceDN/>
        <w:spacing w:line="20" w:lineRule="atLeast"/>
        <w:jc w:val="both"/>
        <w:rPr>
          <w:color w:val="000000"/>
          <w:sz w:val="24"/>
          <w:szCs w:val="24"/>
          <w:lang w:val="ru-RU"/>
        </w:rPr>
      </w:pPr>
    </w:p>
    <w:p w:rsidR="000F17CD" w:rsidRPr="000F17CD" w:rsidRDefault="000F17CD" w:rsidP="000F17CD">
      <w:pPr>
        <w:widowControl/>
        <w:shd w:val="clear" w:color="auto" w:fill="FFFFFF"/>
        <w:tabs>
          <w:tab w:val="left" w:pos="708"/>
        </w:tabs>
        <w:suppressAutoHyphens/>
        <w:autoSpaceDE/>
        <w:autoSpaceDN/>
        <w:ind w:firstLine="709"/>
        <w:contextualSpacing/>
        <w:jc w:val="both"/>
        <w:rPr>
          <w:b/>
          <w:color w:val="000000"/>
          <w:sz w:val="24"/>
          <w:szCs w:val="24"/>
          <w:lang w:val="ru-RU" w:eastAsia="ru-RU"/>
        </w:rPr>
      </w:pPr>
      <w:r w:rsidRPr="000F17CD">
        <w:rPr>
          <w:b/>
          <w:color w:val="000000"/>
          <w:sz w:val="24"/>
          <w:szCs w:val="24"/>
          <w:lang w:val="ru-RU" w:eastAsia="ru-RU"/>
        </w:rPr>
        <w:t>Раздел 2. ОРГАНИЗАЦИОННО-ПЕДАГОГИЧЕСКИЕ УСЛОВИЯ</w:t>
      </w:r>
    </w:p>
    <w:p w:rsidR="000F17CD" w:rsidRPr="000F17CD" w:rsidRDefault="000F17CD" w:rsidP="000F17CD">
      <w:pPr>
        <w:widowControl/>
        <w:shd w:val="clear" w:color="auto" w:fill="FFFFFF"/>
        <w:tabs>
          <w:tab w:val="left" w:pos="708"/>
        </w:tabs>
        <w:suppressAutoHyphens/>
        <w:autoSpaceDE/>
        <w:autoSpaceDN/>
        <w:ind w:firstLine="709"/>
        <w:contextualSpacing/>
        <w:jc w:val="both"/>
        <w:rPr>
          <w:b/>
          <w:color w:val="000000"/>
          <w:sz w:val="24"/>
          <w:szCs w:val="24"/>
          <w:lang w:val="ru-RU" w:eastAsia="ru-RU"/>
        </w:rPr>
      </w:pPr>
    </w:p>
    <w:p w:rsidR="000F17CD" w:rsidRPr="000F17CD" w:rsidRDefault="000F17CD" w:rsidP="000F17CD">
      <w:pPr>
        <w:widowControl/>
        <w:numPr>
          <w:ilvl w:val="1"/>
          <w:numId w:val="31"/>
        </w:numPr>
        <w:shd w:val="clear" w:color="auto" w:fill="FFFFFF"/>
        <w:tabs>
          <w:tab w:val="left" w:pos="708"/>
        </w:tabs>
        <w:suppressAutoHyphens/>
        <w:autoSpaceDE/>
        <w:autoSpaceDN/>
        <w:spacing w:after="200" w:line="276" w:lineRule="auto"/>
        <w:ind w:left="0" w:firstLine="709"/>
        <w:contextualSpacing/>
        <w:jc w:val="both"/>
        <w:rPr>
          <w:b/>
          <w:bCs/>
          <w:color w:val="000000"/>
          <w:sz w:val="24"/>
          <w:szCs w:val="24"/>
          <w:lang w:val="ru-RU" w:eastAsia="ru-RU"/>
        </w:rPr>
      </w:pPr>
      <w:r w:rsidRPr="000F17CD">
        <w:rPr>
          <w:b/>
          <w:bCs/>
          <w:color w:val="000000"/>
          <w:sz w:val="24"/>
          <w:szCs w:val="24"/>
          <w:lang w:val="ru-RU" w:eastAsia="ru-RU"/>
        </w:rPr>
        <w:t>Условия реализации программы</w:t>
      </w:r>
    </w:p>
    <w:p w:rsidR="000F17CD" w:rsidRPr="000F17CD" w:rsidRDefault="000F17CD" w:rsidP="000F17CD">
      <w:pPr>
        <w:widowControl/>
        <w:shd w:val="clear" w:color="auto" w:fill="FFFFFF"/>
        <w:tabs>
          <w:tab w:val="left" w:pos="708"/>
        </w:tabs>
        <w:suppressAutoHyphens/>
        <w:autoSpaceDE/>
        <w:autoSpaceDN/>
        <w:ind w:firstLine="709"/>
        <w:contextualSpacing/>
        <w:jc w:val="both"/>
        <w:rPr>
          <w:b/>
          <w:bCs/>
          <w:sz w:val="24"/>
          <w:szCs w:val="24"/>
          <w:lang w:val="ru-RU" w:eastAsia="ru-RU"/>
        </w:rPr>
      </w:pPr>
      <w:r w:rsidRPr="000F17CD">
        <w:rPr>
          <w:b/>
          <w:bCs/>
          <w:sz w:val="24"/>
          <w:szCs w:val="24"/>
          <w:lang w:val="ru-RU" w:eastAsia="ru-RU"/>
        </w:rPr>
        <w:t>Материально-техническое оснащение</w:t>
      </w:r>
    </w:p>
    <w:p w:rsidR="000F17CD" w:rsidRDefault="000F17CD" w:rsidP="000F17CD">
      <w:pPr>
        <w:widowControl/>
        <w:shd w:val="clear" w:color="auto" w:fill="FFFFFF"/>
        <w:tabs>
          <w:tab w:val="left" w:pos="708"/>
        </w:tabs>
        <w:suppressAutoHyphens/>
        <w:autoSpaceDE/>
        <w:autoSpaceDN/>
        <w:ind w:firstLine="709"/>
        <w:contextualSpacing/>
        <w:jc w:val="both"/>
        <w:rPr>
          <w:color w:val="000000"/>
          <w:sz w:val="24"/>
          <w:szCs w:val="24"/>
          <w:lang w:val="ru-RU" w:eastAsia="ru-RU"/>
        </w:rPr>
      </w:pPr>
      <w:r w:rsidRPr="000F17CD">
        <w:rPr>
          <w:color w:val="000000"/>
          <w:sz w:val="24"/>
          <w:szCs w:val="24"/>
          <w:lang w:val="ru-RU" w:eastAsia="ru-RU"/>
        </w:rPr>
        <w:t>Для организации и осуществления образовательного процесса с обучающимися театральной студии необходим ряд компонентов, обеспечивающих его эффективность:</w:t>
      </w:r>
    </w:p>
    <w:p w:rsidR="00F11903" w:rsidRPr="00F11903" w:rsidRDefault="00F11903" w:rsidP="00F11903">
      <w:pPr>
        <w:widowControl/>
        <w:autoSpaceDE/>
        <w:autoSpaceDN/>
        <w:rPr>
          <w:sz w:val="26"/>
          <w:szCs w:val="26"/>
          <w:lang w:val="ru-RU" w:eastAsia="ru-RU"/>
        </w:rPr>
      </w:pPr>
      <w:r w:rsidRPr="00F11903">
        <w:rPr>
          <w:sz w:val="26"/>
          <w:szCs w:val="26"/>
          <w:lang w:val="ru-RU" w:eastAsia="ru-RU"/>
        </w:rPr>
        <w:t>1.</w:t>
      </w:r>
      <w:r w:rsidRPr="00F11903">
        <w:rPr>
          <w:sz w:val="26"/>
          <w:szCs w:val="26"/>
          <w:lang w:val="ru-RU" w:eastAsia="ru-RU"/>
        </w:rPr>
        <w:tab/>
        <w:t>Кабинет, оснащенный по всем требованиям безопасности и охраны труда.</w:t>
      </w:r>
    </w:p>
    <w:p w:rsidR="00F11903" w:rsidRPr="00F11903" w:rsidRDefault="00F11903" w:rsidP="00F11903">
      <w:pPr>
        <w:widowControl/>
        <w:autoSpaceDE/>
        <w:autoSpaceDN/>
        <w:rPr>
          <w:sz w:val="26"/>
          <w:szCs w:val="26"/>
          <w:lang w:val="ru-RU" w:eastAsia="ru-RU"/>
        </w:rPr>
      </w:pPr>
      <w:r w:rsidRPr="00F11903">
        <w:rPr>
          <w:sz w:val="26"/>
          <w:szCs w:val="26"/>
          <w:lang w:val="ru-RU" w:eastAsia="ru-RU"/>
        </w:rPr>
        <w:t>2.</w:t>
      </w:r>
      <w:r w:rsidRPr="00F11903">
        <w:rPr>
          <w:sz w:val="26"/>
          <w:szCs w:val="26"/>
          <w:lang w:val="ru-RU" w:eastAsia="ru-RU"/>
        </w:rPr>
        <w:tab/>
        <w:t>Столы   - 14 шт.</w:t>
      </w:r>
    </w:p>
    <w:p w:rsidR="00F11903" w:rsidRPr="00F11903" w:rsidRDefault="00F11903" w:rsidP="00F11903">
      <w:pPr>
        <w:widowControl/>
        <w:autoSpaceDE/>
        <w:autoSpaceDN/>
        <w:rPr>
          <w:sz w:val="26"/>
          <w:szCs w:val="26"/>
          <w:lang w:val="ru-RU" w:eastAsia="ru-RU"/>
        </w:rPr>
      </w:pPr>
      <w:r w:rsidRPr="00F11903">
        <w:rPr>
          <w:sz w:val="26"/>
          <w:szCs w:val="26"/>
          <w:lang w:val="ru-RU" w:eastAsia="ru-RU"/>
        </w:rPr>
        <w:t>3.</w:t>
      </w:r>
      <w:r w:rsidRPr="00F11903">
        <w:rPr>
          <w:sz w:val="26"/>
          <w:szCs w:val="26"/>
          <w:lang w:val="ru-RU" w:eastAsia="ru-RU"/>
        </w:rPr>
        <w:tab/>
        <w:t>Стулья   - 28 шт.</w:t>
      </w:r>
    </w:p>
    <w:p w:rsidR="00F11903" w:rsidRPr="00F11903" w:rsidRDefault="00F11903" w:rsidP="00F11903">
      <w:pPr>
        <w:widowControl/>
        <w:autoSpaceDE/>
        <w:autoSpaceDN/>
        <w:rPr>
          <w:sz w:val="26"/>
          <w:szCs w:val="26"/>
          <w:lang w:val="ru-RU" w:eastAsia="ru-RU"/>
        </w:rPr>
      </w:pPr>
      <w:r w:rsidRPr="00F11903">
        <w:rPr>
          <w:sz w:val="26"/>
          <w:szCs w:val="26"/>
          <w:lang w:val="ru-RU" w:eastAsia="ru-RU"/>
        </w:rPr>
        <w:t>4.</w:t>
      </w:r>
      <w:r w:rsidRPr="00F11903">
        <w:rPr>
          <w:sz w:val="26"/>
          <w:szCs w:val="26"/>
          <w:lang w:val="ru-RU" w:eastAsia="ru-RU"/>
        </w:rPr>
        <w:tab/>
        <w:t>Компьютеры (лучше ноутбуки) – 25 шт.</w:t>
      </w:r>
    </w:p>
    <w:p w:rsidR="00F11903" w:rsidRPr="00F11903" w:rsidRDefault="00F11903" w:rsidP="00F11903">
      <w:pPr>
        <w:widowControl/>
        <w:autoSpaceDE/>
        <w:autoSpaceDN/>
        <w:rPr>
          <w:sz w:val="26"/>
          <w:szCs w:val="26"/>
          <w:lang w:val="ru-RU" w:eastAsia="ru-RU"/>
        </w:rPr>
      </w:pPr>
      <w:r w:rsidRPr="00F11903">
        <w:rPr>
          <w:sz w:val="26"/>
          <w:szCs w:val="26"/>
          <w:lang w:val="ru-RU" w:eastAsia="ru-RU"/>
        </w:rPr>
        <w:t>5.</w:t>
      </w:r>
      <w:r w:rsidRPr="00F11903">
        <w:rPr>
          <w:sz w:val="26"/>
          <w:szCs w:val="26"/>
          <w:lang w:val="ru-RU" w:eastAsia="ru-RU"/>
        </w:rPr>
        <w:tab/>
        <w:t xml:space="preserve">Сканер. </w:t>
      </w:r>
    </w:p>
    <w:p w:rsidR="00F11903" w:rsidRPr="00F11903" w:rsidRDefault="00F11903" w:rsidP="00F11903">
      <w:pPr>
        <w:widowControl/>
        <w:autoSpaceDE/>
        <w:autoSpaceDN/>
        <w:rPr>
          <w:sz w:val="26"/>
          <w:szCs w:val="26"/>
          <w:lang w:val="ru-RU" w:eastAsia="ru-RU"/>
        </w:rPr>
      </w:pPr>
      <w:r w:rsidRPr="00F11903">
        <w:rPr>
          <w:sz w:val="26"/>
          <w:szCs w:val="26"/>
          <w:lang w:val="ru-RU" w:eastAsia="ru-RU"/>
        </w:rPr>
        <w:t>6.</w:t>
      </w:r>
      <w:r w:rsidRPr="00F11903">
        <w:rPr>
          <w:sz w:val="26"/>
          <w:szCs w:val="26"/>
          <w:lang w:val="ru-RU" w:eastAsia="ru-RU"/>
        </w:rPr>
        <w:tab/>
        <w:t>Принтер.</w:t>
      </w:r>
    </w:p>
    <w:p w:rsidR="00F11903" w:rsidRPr="00F11903" w:rsidRDefault="00F11903" w:rsidP="00F11903">
      <w:pPr>
        <w:widowControl/>
        <w:autoSpaceDE/>
        <w:autoSpaceDN/>
        <w:rPr>
          <w:sz w:val="26"/>
          <w:szCs w:val="26"/>
          <w:lang w:val="ru-RU" w:eastAsia="ru-RU"/>
        </w:rPr>
      </w:pPr>
      <w:r w:rsidRPr="00F11903">
        <w:rPr>
          <w:sz w:val="26"/>
          <w:szCs w:val="26"/>
          <w:lang w:val="ru-RU" w:eastAsia="ru-RU"/>
        </w:rPr>
        <w:t>7.</w:t>
      </w:r>
      <w:r w:rsidRPr="00F11903">
        <w:rPr>
          <w:sz w:val="26"/>
          <w:szCs w:val="26"/>
          <w:lang w:val="ru-RU" w:eastAsia="ru-RU"/>
        </w:rPr>
        <w:tab/>
        <w:t>Колонки.</w:t>
      </w:r>
    </w:p>
    <w:p w:rsidR="00F11903" w:rsidRPr="00F11903" w:rsidRDefault="00F11903" w:rsidP="00F11903">
      <w:pPr>
        <w:widowControl/>
        <w:autoSpaceDE/>
        <w:autoSpaceDN/>
        <w:rPr>
          <w:sz w:val="26"/>
          <w:szCs w:val="26"/>
          <w:lang w:val="ru-RU" w:eastAsia="ru-RU"/>
        </w:rPr>
      </w:pPr>
      <w:r w:rsidRPr="00F11903">
        <w:rPr>
          <w:sz w:val="26"/>
          <w:szCs w:val="26"/>
          <w:lang w:val="ru-RU" w:eastAsia="ru-RU"/>
        </w:rPr>
        <w:t>8.</w:t>
      </w:r>
      <w:r w:rsidRPr="00F11903">
        <w:rPr>
          <w:sz w:val="26"/>
          <w:szCs w:val="26"/>
          <w:lang w:val="ru-RU" w:eastAsia="ru-RU"/>
        </w:rPr>
        <w:tab/>
        <w:t>Мультимедиа проектор.</w:t>
      </w:r>
    </w:p>
    <w:p w:rsidR="00F11903" w:rsidRPr="00F11903" w:rsidRDefault="00F11903" w:rsidP="00F11903">
      <w:pPr>
        <w:widowControl/>
        <w:autoSpaceDE/>
        <w:autoSpaceDN/>
        <w:rPr>
          <w:sz w:val="26"/>
          <w:szCs w:val="26"/>
          <w:lang w:val="ru-RU" w:eastAsia="ru-RU"/>
        </w:rPr>
      </w:pPr>
      <w:r w:rsidRPr="00F11903">
        <w:rPr>
          <w:sz w:val="26"/>
          <w:szCs w:val="26"/>
          <w:lang w:val="ru-RU" w:eastAsia="ru-RU"/>
        </w:rPr>
        <w:t>9.</w:t>
      </w:r>
      <w:r w:rsidRPr="00F11903">
        <w:rPr>
          <w:sz w:val="26"/>
          <w:szCs w:val="26"/>
          <w:lang w:val="ru-RU" w:eastAsia="ru-RU"/>
        </w:rPr>
        <w:tab/>
        <w:t xml:space="preserve">Экран. </w:t>
      </w:r>
    </w:p>
    <w:p w:rsidR="00F11903" w:rsidRPr="00F11903" w:rsidRDefault="00F11903" w:rsidP="00F11903">
      <w:pPr>
        <w:widowControl/>
        <w:autoSpaceDE/>
        <w:autoSpaceDN/>
        <w:rPr>
          <w:sz w:val="26"/>
          <w:szCs w:val="26"/>
          <w:lang w:val="ru-RU" w:eastAsia="ru-RU"/>
        </w:rPr>
      </w:pPr>
      <w:r w:rsidRPr="00F11903">
        <w:rPr>
          <w:sz w:val="26"/>
          <w:szCs w:val="26"/>
          <w:lang w:val="ru-RU" w:eastAsia="ru-RU"/>
        </w:rPr>
        <w:t>10.</w:t>
      </w:r>
      <w:r w:rsidRPr="00F11903">
        <w:rPr>
          <w:sz w:val="26"/>
          <w:szCs w:val="26"/>
          <w:lang w:val="ru-RU" w:eastAsia="ru-RU"/>
        </w:rPr>
        <w:tab/>
        <w:t xml:space="preserve">Микрофон. </w:t>
      </w:r>
    </w:p>
    <w:p w:rsidR="00F11903" w:rsidRPr="00F11903" w:rsidRDefault="00F11903" w:rsidP="00F11903">
      <w:pPr>
        <w:widowControl/>
        <w:autoSpaceDE/>
        <w:autoSpaceDN/>
        <w:rPr>
          <w:sz w:val="26"/>
          <w:szCs w:val="26"/>
          <w:lang w:val="ru-RU" w:eastAsia="ru-RU"/>
        </w:rPr>
      </w:pPr>
      <w:r w:rsidRPr="00F11903">
        <w:rPr>
          <w:sz w:val="26"/>
          <w:szCs w:val="26"/>
          <w:lang w:val="ru-RU" w:eastAsia="ru-RU"/>
        </w:rPr>
        <w:t>11.</w:t>
      </w:r>
      <w:r w:rsidRPr="00F11903">
        <w:rPr>
          <w:sz w:val="26"/>
          <w:szCs w:val="26"/>
          <w:lang w:val="ru-RU" w:eastAsia="ru-RU"/>
        </w:rPr>
        <w:tab/>
        <w:t xml:space="preserve">Модем. </w:t>
      </w:r>
    </w:p>
    <w:p w:rsidR="00F11903" w:rsidRPr="00F11903" w:rsidRDefault="00F11903" w:rsidP="00F11903">
      <w:pPr>
        <w:widowControl/>
        <w:autoSpaceDE/>
        <w:autoSpaceDN/>
        <w:rPr>
          <w:sz w:val="26"/>
          <w:szCs w:val="26"/>
          <w:lang w:val="ru-RU" w:eastAsia="ru-RU"/>
        </w:rPr>
      </w:pPr>
      <w:r w:rsidRPr="00F11903">
        <w:rPr>
          <w:sz w:val="26"/>
          <w:szCs w:val="26"/>
          <w:lang w:val="ru-RU" w:eastAsia="ru-RU"/>
        </w:rPr>
        <w:t>12.</w:t>
      </w:r>
      <w:r w:rsidRPr="00F11903">
        <w:rPr>
          <w:sz w:val="26"/>
          <w:szCs w:val="26"/>
          <w:lang w:val="ru-RU" w:eastAsia="ru-RU"/>
        </w:rPr>
        <w:tab/>
        <w:t>Цифровой фотоаппарат.</w:t>
      </w:r>
    </w:p>
    <w:p w:rsidR="00F11903" w:rsidRPr="00F11903" w:rsidRDefault="00F11903" w:rsidP="00F11903">
      <w:pPr>
        <w:widowControl/>
        <w:autoSpaceDE/>
        <w:autoSpaceDN/>
        <w:rPr>
          <w:sz w:val="26"/>
          <w:szCs w:val="26"/>
          <w:lang w:val="ru-RU" w:eastAsia="ru-RU"/>
        </w:rPr>
      </w:pPr>
      <w:r w:rsidRPr="00F11903">
        <w:rPr>
          <w:sz w:val="26"/>
          <w:szCs w:val="26"/>
          <w:lang w:val="ru-RU" w:eastAsia="ru-RU"/>
        </w:rPr>
        <w:t>13.</w:t>
      </w:r>
      <w:r w:rsidRPr="00F11903">
        <w:rPr>
          <w:sz w:val="26"/>
          <w:szCs w:val="26"/>
          <w:lang w:val="ru-RU" w:eastAsia="ru-RU"/>
        </w:rPr>
        <w:tab/>
        <w:t>Цифровая видеокамера.</w:t>
      </w:r>
    </w:p>
    <w:p w:rsidR="00F11903" w:rsidRPr="000F17CD" w:rsidRDefault="00F11903" w:rsidP="00885225">
      <w:pPr>
        <w:widowControl/>
        <w:autoSpaceDE/>
        <w:autoSpaceDN/>
        <w:rPr>
          <w:sz w:val="26"/>
          <w:szCs w:val="26"/>
          <w:lang w:val="ru-RU" w:eastAsia="ru-RU"/>
        </w:rPr>
      </w:pPr>
      <w:r w:rsidRPr="00F11903">
        <w:rPr>
          <w:sz w:val="26"/>
          <w:szCs w:val="26"/>
          <w:lang w:val="ru-RU" w:eastAsia="ru-RU"/>
        </w:rPr>
        <w:t>14.</w:t>
      </w:r>
      <w:r w:rsidRPr="00F11903">
        <w:rPr>
          <w:sz w:val="26"/>
          <w:szCs w:val="26"/>
          <w:lang w:val="ru-RU" w:eastAsia="ru-RU"/>
        </w:rPr>
        <w:tab/>
        <w:t xml:space="preserve"> Дисковые накопители.</w:t>
      </w:r>
    </w:p>
    <w:p w:rsidR="000F17CD" w:rsidRPr="000F17CD" w:rsidRDefault="000F17CD" w:rsidP="000F17CD">
      <w:pPr>
        <w:widowControl/>
        <w:shd w:val="clear" w:color="auto" w:fill="FFFFFF"/>
        <w:tabs>
          <w:tab w:val="left" w:pos="708"/>
        </w:tabs>
        <w:suppressAutoHyphens/>
        <w:autoSpaceDE/>
        <w:autoSpaceDN/>
        <w:ind w:firstLine="709"/>
        <w:contextualSpacing/>
        <w:jc w:val="both"/>
        <w:rPr>
          <w:b/>
          <w:bCs/>
          <w:color w:val="000000"/>
          <w:sz w:val="24"/>
          <w:szCs w:val="24"/>
          <w:lang w:val="ru-RU" w:eastAsia="ru-RU"/>
        </w:rPr>
      </w:pPr>
      <w:r w:rsidRPr="000F17CD">
        <w:rPr>
          <w:b/>
          <w:bCs/>
          <w:color w:val="000000"/>
          <w:sz w:val="24"/>
          <w:szCs w:val="24"/>
          <w:lang w:val="ru-RU" w:eastAsia="ru-RU"/>
        </w:rPr>
        <w:t>Учебно-методическое и информационное обеспечение</w:t>
      </w:r>
    </w:p>
    <w:p w:rsidR="00D91885" w:rsidRPr="00D91885" w:rsidRDefault="00D91885" w:rsidP="00D91885">
      <w:pPr>
        <w:widowControl/>
        <w:autoSpaceDE/>
        <w:autoSpaceDN/>
        <w:spacing w:line="20" w:lineRule="atLeast"/>
        <w:ind w:left="-284"/>
        <w:rPr>
          <w:sz w:val="26"/>
          <w:szCs w:val="26"/>
          <w:lang w:val="ru-RU" w:eastAsia="ru-RU"/>
        </w:rPr>
      </w:pPr>
      <w:r w:rsidRPr="00D91885">
        <w:rPr>
          <w:sz w:val="26"/>
          <w:szCs w:val="26"/>
          <w:lang w:val="ru-RU" w:eastAsia="ru-RU"/>
        </w:rPr>
        <w:t>1.</w:t>
      </w:r>
      <w:r w:rsidRPr="00D91885">
        <w:rPr>
          <w:sz w:val="26"/>
          <w:szCs w:val="26"/>
          <w:lang w:val="ru-RU" w:eastAsia="ru-RU"/>
        </w:rPr>
        <w:tab/>
        <w:t xml:space="preserve">Александр Глебко «Компьютер сводит с ума». http://www.medmedia.ru/printarticle.html </w:t>
      </w:r>
    </w:p>
    <w:p w:rsidR="000F17CD" w:rsidRPr="000F17CD" w:rsidRDefault="00D91885" w:rsidP="00885225">
      <w:pPr>
        <w:widowControl/>
        <w:autoSpaceDE/>
        <w:autoSpaceDN/>
        <w:spacing w:line="20" w:lineRule="atLeast"/>
        <w:ind w:left="-284"/>
        <w:rPr>
          <w:sz w:val="26"/>
          <w:szCs w:val="26"/>
          <w:lang w:val="ru-RU" w:eastAsia="ru-RU"/>
        </w:rPr>
      </w:pPr>
      <w:r w:rsidRPr="00D91885">
        <w:rPr>
          <w:sz w:val="26"/>
          <w:szCs w:val="26"/>
          <w:lang w:val="ru-RU" w:eastAsia="ru-RU"/>
        </w:rPr>
        <w:t>2.</w:t>
      </w:r>
      <w:r w:rsidRPr="00D91885">
        <w:rPr>
          <w:sz w:val="26"/>
          <w:szCs w:val="26"/>
          <w:lang w:val="ru-RU" w:eastAsia="ru-RU"/>
        </w:rPr>
        <w:tab/>
        <w:t>А.В. Овчаров «Информатизация образования как закономерный процесс в развитии педагогических технологий». http://aeli.altai.ru/nauka/sbornik/2000/ovcharov2.html</w:t>
      </w:r>
    </w:p>
    <w:p w:rsidR="000F17CD" w:rsidRPr="000F17CD" w:rsidRDefault="000F17CD" w:rsidP="000F17CD">
      <w:pPr>
        <w:widowControl/>
        <w:numPr>
          <w:ilvl w:val="1"/>
          <w:numId w:val="31"/>
        </w:numPr>
        <w:shd w:val="clear" w:color="auto" w:fill="FFFFFF"/>
        <w:tabs>
          <w:tab w:val="left" w:pos="708"/>
        </w:tabs>
        <w:suppressAutoHyphens/>
        <w:autoSpaceDE/>
        <w:autoSpaceDN/>
        <w:spacing w:after="200" w:line="276" w:lineRule="auto"/>
        <w:ind w:left="0" w:firstLine="709"/>
        <w:contextualSpacing/>
        <w:jc w:val="both"/>
        <w:rPr>
          <w:b/>
          <w:color w:val="000000"/>
          <w:sz w:val="24"/>
          <w:szCs w:val="24"/>
          <w:lang w:val="ru-RU" w:eastAsia="ru-RU"/>
        </w:rPr>
      </w:pPr>
      <w:r w:rsidRPr="000F17CD">
        <w:rPr>
          <w:b/>
          <w:color w:val="000000"/>
          <w:sz w:val="24"/>
          <w:szCs w:val="24"/>
          <w:lang w:val="ru-RU" w:eastAsia="ru-RU"/>
        </w:rPr>
        <w:t>Оценочные материалы и формы аттестации</w:t>
      </w:r>
    </w:p>
    <w:p w:rsidR="000F17CD" w:rsidRDefault="000F17CD" w:rsidP="000F17CD">
      <w:pPr>
        <w:widowControl/>
        <w:shd w:val="clear" w:color="auto" w:fill="FFFFFF"/>
        <w:tabs>
          <w:tab w:val="left" w:pos="708"/>
        </w:tabs>
        <w:suppressAutoHyphens/>
        <w:autoSpaceDE/>
        <w:autoSpaceDN/>
        <w:ind w:firstLine="709"/>
        <w:contextualSpacing/>
        <w:jc w:val="both"/>
        <w:rPr>
          <w:color w:val="000000"/>
          <w:sz w:val="24"/>
          <w:szCs w:val="24"/>
          <w:lang w:val="ru-RU" w:eastAsia="ru-RU"/>
        </w:rPr>
      </w:pPr>
      <w:r>
        <w:rPr>
          <w:color w:val="000000"/>
          <w:sz w:val="24"/>
          <w:szCs w:val="24"/>
          <w:lang w:val="ru-RU" w:eastAsia="ru-RU"/>
        </w:rPr>
        <w:t>Промежуточный контроль – осуществляется во время занятий</w:t>
      </w:r>
      <w:r w:rsidR="009A1032">
        <w:rPr>
          <w:color w:val="000000"/>
          <w:sz w:val="24"/>
          <w:szCs w:val="24"/>
          <w:lang w:val="ru-RU" w:eastAsia="ru-RU"/>
        </w:rPr>
        <w:t xml:space="preserve">. </w:t>
      </w:r>
    </w:p>
    <w:p w:rsidR="006605CB" w:rsidRDefault="000F17CD" w:rsidP="000F17CD">
      <w:pPr>
        <w:widowControl/>
        <w:shd w:val="clear" w:color="auto" w:fill="FFFFFF"/>
        <w:tabs>
          <w:tab w:val="left" w:pos="708"/>
        </w:tabs>
        <w:suppressAutoHyphens/>
        <w:autoSpaceDE/>
        <w:autoSpaceDN/>
        <w:ind w:firstLine="709"/>
        <w:contextualSpacing/>
        <w:jc w:val="both"/>
        <w:rPr>
          <w:color w:val="000000"/>
          <w:sz w:val="24"/>
          <w:szCs w:val="24"/>
          <w:lang w:val="ru-RU" w:eastAsia="ru-RU"/>
        </w:rPr>
      </w:pPr>
      <w:r w:rsidRPr="000F17CD">
        <w:rPr>
          <w:color w:val="000000"/>
          <w:sz w:val="24"/>
          <w:szCs w:val="24"/>
          <w:lang w:val="ru-RU" w:eastAsia="ru-RU"/>
        </w:rPr>
        <w:t>Итоговая аттестация</w:t>
      </w:r>
      <w:r>
        <w:rPr>
          <w:color w:val="000000"/>
          <w:sz w:val="24"/>
          <w:szCs w:val="24"/>
          <w:lang w:val="ru-RU" w:eastAsia="ru-RU"/>
        </w:rPr>
        <w:t xml:space="preserve"> – осуществляется по окончанию </w:t>
      </w:r>
      <w:r w:rsidR="009A1032">
        <w:rPr>
          <w:color w:val="000000"/>
          <w:sz w:val="24"/>
          <w:szCs w:val="24"/>
          <w:lang w:val="ru-RU" w:eastAsia="ru-RU"/>
        </w:rPr>
        <w:t>каждого учебного года</w:t>
      </w:r>
      <w:r w:rsidR="006605CB">
        <w:rPr>
          <w:color w:val="000000"/>
          <w:sz w:val="24"/>
          <w:szCs w:val="24"/>
          <w:lang w:val="ru-RU" w:eastAsia="ru-RU"/>
        </w:rPr>
        <w:t>:</w:t>
      </w:r>
    </w:p>
    <w:p w:rsidR="006605CB" w:rsidRPr="006605CB" w:rsidRDefault="006605CB" w:rsidP="006605CB">
      <w:pPr>
        <w:widowControl/>
        <w:autoSpaceDE/>
        <w:autoSpaceDN/>
        <w:rPr>
          <w:sz w:val="26"/>
          <w:szCs w:val="26"/>
          <w:lang w:val="ru-RU" w:eastAsia="ru-RU"/>
        </w:rPr>
      </w:pPr>
      <w:r w:rsidRPr="006605CB">
        <w:rPr>
          <w:sz w:val="26"/>
          <w:szCs w:val="26"/>
          <w:lang w:val="ru-RU" w:eastAsia="ru-RU"/>
        </w:rPr>
        <w:t xml:space="preserve">В конце 1 года обучения – конкурс </w:t>
      </w:r>
      <w:proofErr w:type="spellStart"/>
      <w:r w:rsidRPr="006605CB">
        <w:rPr>
          <w:sz w:val="26"/>
          <w:szCs w:val="26"/>
          <w:lang w:val="ru-RU" w:eastAsia="ru-RU"/>
        </w:rPr>
        <w:t>самопрезентаций</w:t>
      </w:r>
      <w:proofErr w:type="spellEnd"/>
      <w:r w:rsidRPr="006605CB">
        <w:rPr>
          <w:sz w:val="26"/>
          <w:szCs w:val="26"/>
          <w:lang w:val="ru-RU" w:eastAsia="ru-RU"/>
        </w:rPr>
        <w:t>. Защита творческих работ с использованием мультимедиа технологий.</w:t>
      </w:r>
    </w:p>
    <w:p w:rsidR="006605CB" w:rsidRPr="006605CB" w:rsidRDefault="006605CB" w:rsidP="006605CB">
      <w:pPr>
        <w:widowControl/>
        <w:autoSpaceDE/>
        <w:autoSpaceDN/>
        <w:rPr>
          <w:sz w:val="26"/>
          <w:szCs w:val="26"/>
          <w:lang w:val="ru-RU" w:eastAsia="ru-RU"/>
        </w:rPr>
      </w:pPr>
      <w:r w:rsidRPr="006605CB">
        <w:rPr>
          <w:sz w:val="26"/>
          <w:szCs w:val="26"/>
          <w:lang w:val="ru-RU" w:eastAsia="ru-RU"/>
        </w:rPr>
        <w:t>В конце 2 года – презентации проектов, опрос.</w:t>
      </w:r>
    </w:p>
    <w:p w:rsidR="000F17CD" w:rsidRPr="000F17CD" w:rsidRDefault="006605CB" w:rsidP="00885225">
      <w:pPr>
        <w:widowControl/>
        <w:autoSpaceDE/>
        <w:autoSpaceDN/>
        <w:rPr>
          <w:sz w:val="26"/>
          <w:szCs w:val="26"/>
          <w:lang w:val="ru-RU" w:eastAsia="ru-RU"/>
        </w:rPr>
      </w:pPr>
      <w:r w:rsidRPr="006605CB">
        <w:rPr>
          <w:sz w:val="26"/>
          <w:szCs w:val="26"/>
          <w:lang w:val="ru-RU" w:eastAsia="ru-RU"/>
        </w:rPr>
        <w:t>В конце 3 года обучения воспитанники творческого объединения «Мир мультимедиа технологий» имеют свой собственный сайт с представлением своих работ.</w:t>
      </w:r>
    </w:p>
    <w:p w:rsidR="000F17CD" w:rsidRPr="000F17CD" w:rsidRDefault="000F17CD" w:rsidP="000F17CD">
      <w:pPr>
        <w:widowControl/>
        <w:numPr>
          <w:ilvl w:val="1"/>
          <w:numId w:val="31"/>
        </w:numPr>
        <w:shd w:val="clear" w:color="auto" w:fill="FFFFFF"/>
        <w:tabs>
          <w:tab w:val="left" w:pos="708"/>
        </w:tabs>
        <w:suppressAutoHyphens/>
        <w:autoSpaceDE/>
        <w:autoSpaceDN/>
        <w:spacing w:after="200" w:line="276" w:lineRule="auto"/>
        <w:ind w:left="0" w:firstLine="709"/>
        <w:contextualSpacing/>
        <w:jc w:val="both"/>
        <w:rPr>
          <w:b/>
          <w:color w:val="000000"/>
          <w:sz w:val="24"/>
          <w:szCs w:val="24"/>
          <w:lang w:val="ru-RU" w:eastAsia="ru-RU"/>
        </w:rPr>
      </w:pPr>
      <w:r w:rsidRPr="000F17CD">
        <w:rPr>
          <w:b/>
          <w:color w:val="000000"/>
          <w:sz w:val="24"/>
          <w:szCs w:val="24"/>
          <w:lang w:val="ru-RU" w:eastAsia="ru-RU"/>
        </w:rPr>
        <w:t>Методические материалы</w:t>
      </w:r>
    </w:p>
    <w:p w:rsidR="000F17CD" w:rsidRPr="000F17CD" w:rsidRDefault="000F17CD" w:rsidP="000F17CD">
      <w:pPr>
        <w:tabs>
          <w:tab w:val="left" w:pos="1440"/>
        </w:tabs>
        <w:jc w:val="center"/>
        <w:rPr>
          <w:sz w:val="24"/>
          <w:szCs w:val="24"/>
          <w:lang w:val="ru-RU"/>
        </w:rPr>
      </w:pPr>
      <w:r w:rsidRPr="000F17CD">
        <w:rPr>
          <w:bCs/>
          <w:i/>
          <w:sz w:val="24"/>
          <w:szCs w:val="24"/>
          <w:lang w:val="ru-RU"/>
        </w:rPr>
        <w:t>Технологии и формы обучения</w:t>
      </w:r>
    </w:p>
    <w:p w:rsidR="000F17CD" w:rsidRPr="000F17CD" w:rsidRDefault="000F17CD" w:rsidP="000F17CD">
      <w:pPr>
        <w:pStyle w:val="1"/>
        <w:widowControl w:val="0"/>
        <w:tabs>
          <w:tab w:val="left" w:pos="1440"/>
        </w:tabs>
        <w:rPr>
          <w:sz w:val="24"/>
          <w:szCs w:val="24"/>
        </w:rPr>
      </w:pPr>
      <w:r w:rsidRPr="000F17CD">
        <w:rPr>
          <w:sz w:val="24"/>
          <w:szCs w:val="24"/>
        </w:rPr>
        <w:t>1. Занятие</w:t>
      </w:r>
    </w:p>
    <w:p w:rsidR="000F17CD" w:rsidRPr="000F17CD" w:rsidRDefault="000F17CD" w:rsidP="000F17CD">
      <w:pPr>
        <w:pStyle w:val="1"/>
        <w:widowControl w:val="0"/>
        <w:tabs>
          <w:tab w:val="left" w:pos="1440"/>
        </w:tabs>
        <w:rPr>
          <w:sz w:val="24"/>
          <w:szCs w:val="24"/>
        </w:rPr>
      </w:pPr>
      <w:r w:rsidRPr="000F17CD">
        <w:rPr>
          <w:sz w:val="24"/>
          <w:szCs w:val="24"/>
        </w:rPr>
        <w:t>2. Игра</w:t>
      </w:r>
    </w:p>
    <w:p w:rsidR="000F17CD" w:rsidRPr="000F17CD" w:rsidRDefault="000F17CD" w:rsidP="000F17CD">
      <w:pPr>
        <w:pStyle w:val="1"/>
        <w:widowControl w:val="0"/>
        <w:tabs>
          <w:tab w:val="left" w:pos="1440"/>
        </w:tabs>
        <w:rPr>
          <w:sz w:val="24"/>
          <w:szCs w:val="24"/>
        </w:rPr>
      </w:pPr>
      <w:r w:rsidRPr="000F17CD">
        <w:rPr>
          <w:sz w:val="24"/>
          <w:szCs w:val="24"/>
        </w:rPr>
        <w:t>3. Коллективная работа</w:t>
      </w:r>
    </w:p>
    <w:p w:rsidR="000F17CD" w:rsidRPr="000F17CD" w:rsidRDefault="000F17CD" w:rsidP="000F17CD">
      <w:pPr>
        <w:pStyle w:val="1"/>
        <w:widowControl w:val="0"/>
        <w:tabs>
          <w:tab w:val="left" w:pos="1440"/>
        </w:tabs>
        <w:rPr>
          <w:sz w:val="24"/>
          <w:szCs w:val="24"/>
        </w:rPr>
      </w:pPr>
      <w:r w:rsidRPr="000F17CD">
        <w:rPr>
          <w:sz w:val="24"/>
          <w:szCs w:val="24"/>
        </w:rPr>
        <w:lastRenderedPageBreak/>
        <w:t>4. Индивидуальная работа</w:t>
      </w:r>
    </w:p>
    <w:p w:rsidR="000F17CD" w:rsidRPr="000F17CD" w:rsidRDefault="000F17CD" w:rsidP="000F17CD">
      <w:pPr>
        <w:pStyle w:val="1"/>
        <w:widowControl w:val="0"/>
        <w:tabs>
          <w:tab w:val="left" w:pos="1440"/>
        </w:tabs>
        <w:rPr>
          <w:sz w:val="24"/>
          <w:szCs w:val="24"/>
        </w:rPr>
      </w:pPr>
      <w:r w:rsidRPr="000F17CD">
        <w:rPr>
          <w:sz w:val="24"/>
          <w:szCs w:val="24"/>
        </w:rPr>
        <w:t>5. Групповая работа</w:t>
      </w:r>
    </w:p>
    <w:p w:rsidR="000F17CD" w:rsidRPr="000F17CD" w:rsidRDefault="000F17CD" w:rsidP="000F17CD">
      <w:pPr>
        <w:pStyle w:val="1"/>
        <w:widowControl w:val="0"/>
        <w:tabs>
          <w:tab w:val="left" w:pos="1440"/>
        </w:tabs>
        <w:rPr>
          <w:sz w:val="24"/>
          <w:szCs w:val="24"/>
        </w:rPr>
      </w:pPr>
      <w:r w:rsidRPr="000F17CD">
        <w:rPr>
          <w:sz w:val="24"/>
          <w:szCs w:val="24"/>
        </w:rPr>
        <w:t>6. Беседа</w:t>
      </w:r>
    </w:p>
    <w:p w:rsidR="000F17CD" w:rsidRPr="000F17CD" w:rsidRDefault="000F17CD" w:rsidP="000F17CD">
      <w:pPr>
        <w:pStyle w:val="1"/>
        <w:widowControl w:val="0"/>
        <w:tabs>
          <w:tab w:val="left" w:pos="1440"/>
        </w:tabs>
        <w:rPr>
          <w:sz w:val="24"/>
          <w:szCs w:val="24"/>
        </w:rPr>
      </w:pPr>
      <w:r w:rsidRPr="000F17CD">
        <w:rPr>
          <w:sz w:val="24"/>
          <w:szCs w:val="24"/>
        </w:rPr>
        <w:t xml:space="preserve">7. Нестандартные: </w:t>
      </w:r>
    </w:p>
    <w:p w:rsidR="000F17CD" w:rsidRPr="000F17CD" w:rsidRDefault="000F17CD" w:rsidP="000F17CD">
      <w:pPr>
        <w:pStyle w:val="1"/>
        <w:widowControl w:val="0"/>
        <w:tabs>
          <w:tab w:val="left" w:pos="1440"/>
        </w:tabs>
        <w:rPr>
          <w:sz w:val="24"/>
          <w:szCs w:val="24"/>
        </w:rPr>
      </w:pPr>
      <w:r w:rsidRPr="000F17CD">
        <w:rPr>
          <w:sz w:val="24"/>
          <w:szCs w:val="24"/>
        </w:rPr>
        <w:t xml:space="preserve">Конкурс Знатоков, викторина, свободное творчество. </w:t>
      </w:r>
    </w:p>
    <w:p w:rsidR="000F17CD" w:rsidRPr="000F17CD" w:rsidRDefault="000F17CD" w:rsidP="000F17CD">
      <w:pPr>
        <w:tabs>
          <w:tab w:val="left" w:pos="1440"/>
        </w:tabs>
        <w:ind w:firstLine="708"/>
        <w:jc w:val="both"/>
        <w:rPr>
          <w:sz w:val="24"/>
          <w:szCs w:val="24"/>
          <w:lang w:val="ru-RU"/>
        </w:rPr>
      </w:pPr>
      <w:r w:rsidRPr="000F17CD">
        <w:rPr>
          <w:sz w:val="24"/>
          <w:szCs w:val="24"/>
          <w:lang w:val="ru-RU"/>
        </w:rPr>
        <w:t>Формы проведения занятий различны. Предусмотрены как теоретические - рассказ педагога, беседа с детьми, рассказы детей, показ педагогом способа действия, - так и практические занятия, на которые делает</w:t>
      </w:r>
      <w:r>
        <w:rPr>
          <w:sz w:val="24"/>
          <w:szCs w:val="24"/>
          <w:lang w:val="ru-RU"/>
        </w:rPr>
        <w:t xml:space="preserve">ся основной акцент: рисование, </w:t>
      </w:r>
      <w:r w:rsidRPr="000F17CD">
        <w:rPr>
          <w:sz w:val="24"/>
          <w:szCs w:val="24"/>
          <w:lang w:val="ru-RU"/>
        </w:rPr>
        <w:t>выполнение практических работ, подготовка и проведение викторин.</w:t>
      </w:r>
    </w:p>
    <w:p w:rsidR="000F17CD" w:rsidRPr="000F17CD" w:rsidRDefault="000F17CD" w:rsidP="000F17CD">
      <w:pPr>
        <w:tabs>
          <w:tab w:val="left" w:pos="1440"/>
        </w:tabs>
        <w:jc w:val="both"/>
        <w:rPr>
          <w:i/>
          <w:sz w:val="24"/>
          <w:szCs w:val="24"/>
          <w:lang w:val="ru-RU"/>
        </w:rPr>
      </w:pPr>
      <w:r w:rsidRPr="000F17CD">
        <w:rPr>
          <w:sz w:val="24"/>
          <w:szCs w:val="24"/>
          <w:lang w:val="ru-RU"/>
        </w:rPr>
        <w:t xml:space="preserve"> </w:t>
      </w:r>
    </w:p>
    <w:p w:rsidR="000F17CD" w:rsidRPr="000F17CD" w:rsidRDefault="000F17CD" w:rsidP="000F17CD">
      <w:pPr>
        <w:tabs>
          <w:tab w:val="left" w:pos="1440"/>
        </w:tabs>
        <w:jc w:val="both"/>
        <w:rPr>
          <w:sz w:val="24"/>
          <w:szCs w:val="24"/>
        </w:rPr>
      </w:pPr>
      <w:proofErr w:type="spellStart"/>
      <w:r w:rsidRPr="000F17CD">
        <w:rPr>
          <w:i/>
          <w:sz w:val="24"/>
          <w:szCs w:val="24"/>
        </w:rPr>
        <w:t>Методы</w:t>
      </w:r>
      <w:proofErr w:type="spellEnd"/>
      <w:r w:rsidRPr="000F17CD">
        <w:rPr>
          <w:i/>
          <w:sz w:val="24"/>
          <w:szCs w:val="24"/>
        </w:rPr>
        <w:t xml:space="preserve"> </w:t>
      </w:r>
      <w:proofErr w:type="spellStart"/>
      <w:r w:rsidRPr="000F17CD">
        <w:rPr>
          <w:i/>
          <w:sz w:val="24"/>
          <w:szCs w:val="24"/>
        </w:rPr>
        <w:t>работы</w:t>
      </w:r>
      <w:proofErr w:type="spellEnd"/>
      <w:r w:rsidRPr="000F17CD">
        <w:rPr>
          <w:i/>
          <w:sz w:val="24"/>
          <w:szCs w:val="24"/>
        </w:rPr>
        <w:t>:</w:t>
      </w:r>
    </w:p>
    <w:p w:rsidR="000F17CD" w:rsidRPr="000F17CD" w:rsidRDefault="000F17CD" w:rsidP="000F17CD">
      <w:pPr>
        <w:tabs>
          <w:tab w:val="left" w:pos="1440"/>
        </w:tabs>
        <w:jc w:val="both"/>
        <w:rPr>
          <w:sz w:val="24"/>
          <w:szCs w:val="24"/>
        </w:rPr>
      </w:pPr>
      <w:r w:rsidRPr="000F17CD">
        <w:rPr>
          <w:sz w:val="24"/>
          <w:szCs w:val="24"/>
        </w:rPr>
        <w:t xml:space="preserve">1. </w:t>
      </w:r>
      <w:proofErr w:type="spellStart"/>
      <w:r w:rsidRPr="000F17CD">
        <w:rPr>
          <w:sz w:val="24"/>
          <w:szCs w:val="24"/>
        </w:rPr>
        <w:t>Словесные</w:t>
      </w:r>
      <w:proofErr w:type="spellEnd"/>
      <w:r w:rsidRPr="000F17CD">
        <w:rPr>
          <w:sz w:val="24"/>
          <w:szCs w:val="24"/>
        </w:rPr>
        <w:t>:</w:t>
      </w:r>
    </w:p>
    <w:p w:rsidR="000F17CD" w:rsidRPr="000F17CD" w:rsidRDefault="000F17CD" w:rsidP="000F17CD">
      <w:pPr>
        <w:widowControl/>
        <w:numPr>
          <w:ilvl w:val="0"/>
          <w:numId w:val="29"/>
        </w:numPr>
        <w:tabs>
          <w:tab w:val="left" w:pos="1440"/>
        </w:tabs>
        <w:suppressAutoHyphens/>
        <w:autoSpaceDE/>
        <w:autoSpaceDN/>
        <w:jc w:val="both"/>
        <w:rPr>
          <w:sz w:val="24"/>
          <w:szCs w:val="24"/>
        </w:rPr>
      </w:pPr>
      <w:proofErr w:type="spellStart"/>
      <w:r w:rsidRPr="000F17CD">
        <w:rPr>
          <w:sz w:val="24"/>
          <w:szCs w:val="24"/>
        </w:rPr>
        <w:t>рассказ</w:t>
      </w:r>
      <w:proofErr w:type="spellEnd"/>
    </w:p>
    <w:p w:rsidR="000F17CD" w:rsidRPr="000F17CD" w:rsidRDefault="000F17CD" w:rsidP="000F17CD">
      <w:pPr>
        <w:widowControl/>
        <w:numPr>
          <w:ilvl w:val="0"/>
          <w:numId w:val="29"/>
        </w:numPr>
        <w:tabs>
          <w:tab w:val="left" w:pos="1440"/>
        </w:tabs>
        <w:suppressAutoHyphens/>
        <w:autoSpaceDE/>
        <w:autoSpaceDN/>
        <w:jc w:val="both"/>
        <w:rPr>
          <w:sz w:val="24"/>
          <w:szCs w:val="24"/>
        </w:rPr>
      </w:pPr>
      <w:proofErr w:type="spellStart"/>
      <w:r w:rsidRPr="000F17CD">
        <w:rPr>
          <w:sz w:val="24"/>
          <w:szCs w:val="24"/>
        </w:rPr>
        <w:t>беседа</w:t>
      </w:r>
      <w:proofErr w:type="spellEnd"/>
    </w:p>
    <w:p w:rsidR="000F17CD" w:rsidRPr="000F17CD" w:rsidRDefault="000F17CD" w:rsidP="000F17CD">
      <w:pPr>
        <w:widowControl/>
        <w:numPr>
          <w:ilvl w:val="0"/>
          <w:numId w:val="29"/>
        </w:numPr>
        <w:tabs>
          <w:tab w:val="left" w:pos="1440"/>
        </w:tabs>
        <w:suppressAutoHyphens/>
        <w:autoSpaceDE/>
        <w:autoSpaceDN/>
        <w:jc w:val="both"/>
        <w:rPr>
          <w:sz w:val="24"/>
          <w:szCs w:val="24"/>
        </w:rPr>
      </w:pPr>
      <w:proofErr w:type="spellStart"/>
      <w:r w:rsidRPr="000F17CD">
        <w:rPr>
          <w:sz w:val="24"/>
          <w:szCs w:val="24"/>
        </w:rPr>
        <w:t>объяснение</w:t>
      </w:r>
      <w:proofErr w:type="spellEnd"/>
    </w:p>
    <w:p w:rsidR="000F17CD" w:rsidRPr="000F17CD" w:rsidRDefault="000F17CD" w:rsidP="000F17CD">
      <w:pPr>
        <w:widowControl/>
        <w:numPr>
          <w:ilvl w:val="0"/>
          <w:numId w:val="29"/>
        </w:numPr>
        <w:tabs>
          <w:tab w:val="left" w:pos="1440"/>
        </w:tabs>
        <w:suppressAutoHyphens/>
        <w:autoSpaceDE/>
        <w:autoSpaceDN/>
        <w:jc w:val="both"/>
        <w:rPr>
          <w:sz w:val="24"/>
          <w:szCs w:val="24"/>
        </w:rPr>
      </w:pPr>
      <w:proofErr w:type="spellStart"/>
      <w:r w:rsidRPr="000F17CD">
        <w:rPr>
          <w:sz w:val="24"/>
          <w:szCs w:val="24"/>
        </w:rPr>
        <w:t>убеждение</w:t>
      </w:r>
      <w:proofErr w:type="spellEnd"/>
    </w:p>
    <w:p w:rsidR="000F17CD" w:rsidRPr="000F17CD" w:rsidRDefault="000F17CD" w:rsidP="000F17CD">
      <w:pPr>
        <w:widowControl/>
        <w:numPr>
          <w:ilvl w:val="0"/>
          <w:numId w:val="29"/>
        </w:numPr>
        <w:tabs>
          <w:tab w:val="left" w:pos="1440"/>
        </w:tabs>
        <w:suppressAutoHyphens/>
        <w:autoSpaceDE/>
        <w:autoSpaceDN/>
        <w:jc w:val="both"/>
        <w:rPr>
          <w:sz w:val="24"/>
          <w:szCs w:val="24"/>
        </w:rPr>
      </w:pPr>
      <w:proofErr w:type="spellStart"/>
      <w:r w:rsidRPr="000F17CD">
        <w:rPr>
          <w:sz w:val="24"/>
          <w:szCs w:val="24"/>
        </w:rPr>
        <w:t>поощрение</w:t>
      </w:r>
      <w:proofErr w:type="spellEnd"/>
    </w:p>
    <w:p w:rsidR="000F17CD" w:rsidRPr="000F17CD" w:rsidRDefault="000F17CD" w:rsidP="000F17CD">
      <w:pPr>
        <w:tabs>
          <w:tab w:val="left" w:pos="1440"/>
        </w:tabs>
        <w:jc w:val="both"/>
        <w:rPr>
          <w:sz w:val="24"/>
          <w:szCs w:val="24"/>
        </w:rPr>
      </w:pPr>
      <w:r w:rsidRPr="000F17CD">
        <w:rPr>
          <w:sz w:val="24"/>
          <w:szCs w:val="24"/>
        </w:rPr>
        <w:t xml:space="preserve">2. </w:t>
      </w:r>
      <w:proofErr w:type="spellStart"/>
      <w:r w:rsidRPr="000F17CD">
        <w:rPr>
          <w:sz w:val="24"/>
          <w:szCs w:val="24"/>
        </w:rPr>
        <w:t>Наглядные</w:t>
      </w:r>
      <w:proofErr w:type="spellEnd"/>
      <w:r w:rsidRPr="000F17CD">
        <w:rPr>
          <w:sz w:val="24"/>
          <w:szCs w:val="24"/>
        </w:rPr>
        <w:t xml:space="preserve">: </w:t>
      </w:r>
    </w:p>
    <w:p w:rsidR="000F17CD" w:rsidRPr="000F17CD" w:rsidRDefault="000F17CD" w:rsidP="000F17CD">
      <w:pPr>
        <w:widowControl/>
        <w:numPr>
          <w:ilvl w:val="0"/>
          <w:numId w:val="28"/>
        </w:numPr>
        <w:tabs>
          <w:tab w:val="left" w:pos="1440"/>
        </w:tabs>
        <w:suppressAutoHyphens/>
        <w:autoSpaceDE/>
        <w:autoSpaceDN/>
        <w:jc w:val="both"/>
        <w:rPr>
          <w:sz w:val="24"/>
          <w:szCs w:val="24"/>
          <w:lang w:val="ru-RU"/>
        </w:rPr>
      </w:pPr>
      <w:proofErr w:type="gramStart"/>
      <w:r w:rsidRPr="000F17CD">
        <w:rPr>
          <w:sz w:val="24"/>
          <w:szCs w:val="24"/>
          <w:lang w:val="ru-RU"/>
        </w:rPr>
        <w:t>показ</w:t>
      </w:r>
      <w:proofErr w:type="gramEnd"/>
      <w:r w:rsidRPr="000F17CD">
        <w:rPr>
          <w:sz w:val="24"/>
          <w:szCs w:val="24"/>
          <w:lang w:val="ru-RU"/>
        </w:rPr>
        <w:t xml:space="preserve"> фотографий, таблиц, схем с этапами выполнения заданий, слайды, </w:t>
      </w:r>
    </w:p>
    <w:p w:rsidR="000F17CD" w:rsidRPr="000F17CD" w:rsidRDefault="000F17CD" w:rsidP="000F17CD">
      <w:pPr>
        <w:widowControl/>
        <w:numPr>
          <w:ilvl w:val="0"/>
          <w:numId w:val="28"/>
        </w:numPr>
        <w:tabs>
          <w:tab w:val="left" w:pos="1440"/>
        </w:tabs>
        <w:suppressAutoHyphens/>
        <w:autoSpaceDE/>
        <w:autoSpaceDN/>
        <w:jc w:val="both"/>
        <w:rPr>
          <w:sz w:val="24"/>
          <w:szCs w:val="24"/>
        </w:rPr>
      </w:pPr>
      <w:proofErr w:type="spellStart"/>
      <w:proofErr w:type="gramStart"/>
      <w:r w:rsidRPr="000F17CD">
        <w:rPr>
          <w:sz w:val="24"/>
          <w:szCs w:val="24"/>
        </w:rPr>
        <w:t>демонстрация</w:t>
      </w:r>
      <w:proofErr w:type="spellEnd"/>
      <w:proofErr w:type="gramEnd"/>
      <w:r w:rsidRPr="000F17CD">
        <w:rPr>
          <w:sz w:val="24"/>
          <w:szCs w:val="24"/>
        </w:rPr>
        <w:t xml:space="preserve"> </w:t>
      </w:r>
      <w:proofErr w:type="spellStart"/>
      <w:r w:rsidRPr="000F17CD">
        <w:rPr>
          <w:sz w:val="24"/>
          <w:szCs w:val="24"/>
        </w:rPr>
        <w:t>образцов</w:t>
      </w:r>
      <w:proofErr w:type="spellEnd"/>
      <w:r w:rsidRPr="000F17CD">
        <w:rPr>
          <w:sz w:val="24"/>
          <w:szCs w:val="24"/>
        </w:rPr>
        <w:t xml:space="preserve">. </w:t>
      </w:r>
    </w:p>
    <w:p w:rsidR="000F17CD" w:rsidRPr="000F17CD" w:rsidRDefault="000F17CD" w:rsidP="000F17CD">
      <w:pPr>
        <w:tabs>
          <w:tab w:val="left" w:pos="1440"/>
        </w:tabs>
        <w:jc w:val="both"/>
        <w:rPr>
          <w:sz w:val="24"/>
          <w:szCs w:val="24"/>
        </w:rPr>
      </w:pPr>
      <w:r w:rsidRPr="000F17CD">
        <w:rPr>
          <w:sz w:val="24"/>
          <w:szCs w:val="24"/>
        </w:rPr>
        <w:t xml:space="preserve">3. </w:t>
      </w:r>
      <w:proofErr w:type="spellStart"/>
      <w:r w:rsidRPr="000F17CD">
        <w:rPr>
          <w:sz w:val="24"/>
          <w:szCs w:val="24"/>
        </w:rPr>
        <w:t>Практические</w:t>
      </w:r>
      <w:proofErr w:type="spellEnd"/>
      <w:r w:rsidRPr="000F17CD">
        <w:rPr>
          <w:sz w:val="24"/>
          <w:szCs w:val="24"/>
        </w:rPr>
        <w:t>:</w:t>
      </w:r>
    </w:p>
    <w:p w:rsidR="000F17CD" w:rsidRPr="000F17CD" w:rsidRDefault="000F17CD" w:rsidP="000F17CD">
      <w:pPr>
        <w:widowControl/>
        <w:numPr>
          <w:ilvl w:val="0"/>
          <w:numId w:val="27"/>
        </w:numPr>
        <w:tabs>
          <w:tab w:val="left" w:pos="1440"/>
        </w:tabs>
        <w:suppressAutoHyphens/>
        <w:autoSpaceDE/>
        <w:autoSpaceDN/>
        <w:jc w:val="both"/>
        <w:rPr>
          <w:sz w:val="24"/>
          <w:szCs w:val="24"/>
        </w:rPr>
      </w:pPr>
      <w:proofErr w:type="spellStart"/>
      <w:r w:rsidRPr="000F17CD">
        <w:rPr>
          <w:sz w:val="24"/>
          <w:szCs w:val="24"/>
        </w:rPr>
        <w:t>упражнение</w:t>
      </w:r>
      <w:proofErr w:type="spellEnd"/>
    </w:p>
    <w:p w:rsidR="000F17CD" w:rsidRPr="000F17CD" w:rsidRDefault="000F17CD" w:rsidP="000F17CD">
      <w:pPr>
        <w:widowControl/>
        <w:numPr>
          <w:ilvl w:val="0"/>
          <w:numId w:val="27"/>
        </w:numPr>
        <w:tabs>
          <w:tab w:val="left" w:pos="1440"/>
        </w:tabs>
        <w:suppressAutoHyphens/>
        <w:autoSpaceDE/>
        <w:autoSpaceDN/>
        <w:jc w:val="both"/>
        <w:rPr>
          <w:sz w:val="24"/>
          <w:szCs w:val="24"/>
        </w:rPr>
      </w:pPr>
      <w:proofErr w:type="spellStart"/>
      <w:r w:rsidRPr="000F17CD">
        <w:rPr>
          <w:sz w:val="24"/>
          <w:szCs w:val="24"/>
        </w:rPr>
        <w:t>тренажёры</w:t>
      </w:r>
      <w:proofErr w:type="spellEnd"/>
    </w:p>
    <w:p w:rsidR="000F17CD" w:rsidRPr="000F17CD" w:rsidRDefault="000F17CD" w:rsidP="000F17CD">
      <w:pPr>
        <w:widowControl/>
        <w:numPr>
          <w:ilvl w:val="0"/>
          <w:numId w:val="27"/>
        </w:numPr>
        <w:tabs>
          <w:tab w:val="left" w:pos="1440"/>
        </w:tabs>
        <w:suppressAutoHyphens/>
        <w:autoSpaceDE/>
        <w:autoSpaceDN/>
        <w:jc w:val="both"/>
        <w:rPr>
          <w:sz w:val="24"/>
          <w:szCs w:val="24"/>
        </w:rPr>
      </w:pPr>
      <w:proofErr w:type="spellStart"/>
      <w:r w:rsidRPr="000F17CD">
        <w:rPr>
          <w:sz w:val="24"/>
          <w:szCs w:val="24"/>
        </w:rPr>
        <w:t>приложения</w:t>
      </w:r>
      <w:proofErr w:type="spellEnd"/>
    </w:p>
    <w:p w:rsidR="000F17CD" w:rsidRPr="000F17CD" w:rsidRDefault="000F17CD" w:rsidP="000F17CD">
      <w:pPr>
        <w:tabs>
          <w:tab w:val="left" w:pos="1440"/>
        </w:tabs>
        <w:jc w:val="both"/>
        <w:rPr>
          <w:sz w:val="24"/>
          <w:szCs w:val="24"/>
        </w:rPr>
      </w:pPr>
      <w:r w:rsidRPr="000F17CD">
        <w:rPr>
          <w:sz w:val="24"/>
          <w:szCs w:val="24"/>
        </w:rPr>
        <w:t xml:space="preserve">4. </w:t>
      </w:r>
      <w:proofErr w:type="spellStart"/>
      <w:r w:rsidRPr="000F17CD">
        <w:rPr>
          <w:sz w:val="24"/>
          <w:szCs w:val="24"/>
        </w:rPr>
        <w:t>Аналитические</w:t>
      </w:r>
      <w:proofErr w:type="spellEnd"/>
    </w:p>
    <w:p w:rsidR="000F17CD" w:rsidRPr="000F17CD" w:rsidRDefault="000F17CD" w:rsidP="000F17CD">
      <w:pPr>
        <w:widowControl/>
        <w:numPr>
          <w:ilvl w:val="0"/>
          <w:numId w:val="27"/>
        </w:numPr>
        <w:tabs>
          <w:tab w:val="left" w:pos="1440"/>
        </w:tabs>
        <w:suppressAutoHyphens/>
        <w:autoSpaceDE/>
        <w:autoSpaceDN/>
        <w:jc w:val="both"/>
        <w:rPr>
          <w:sz w:val="24"/>
          <w:szCs w:val="24"/>
        </w:rPr>
      </w:pPr>
      <w:proofErr w:type="spellStart"/>
      <w:r w:rsidRPr="000F17CD">
        <w:rPr>
          <w:sz w:val="24"/>
          <w:szCs w:val="24"/>
        </w:rPr>
        <w:t>Наблюдение</w:t>
      </w:r>
      <w:proofErr w:type="spellEnd"/>
      <w:r w:rsidRPr="000F17CD">
        <w:rPr>
          <w:sz w:val="24"/>
          <w:szCs w:val="24"/>
        </w:rPr>
        <w:t>,</w:t>
      </w:r>
    </w:p>
    <w:p w:rsidR="000F17CD" w:rsidRPr="000F17CD" w:rsidRDefault="000F17CD" w:rsidP="000F17CD">
      <w:pPr>
        <w:widowControl/>
        <w:numPr>
          <w:ilvl w:val="0"/>
          <w:numId w:val="27"/>
        </w:numPr>
        <w:tabs>
          <w:tab w:val="left" w:pos="1440"/>
        </w:tabs>
        <w:suppressAutoHyphens/>
        <w:autoSpaceDE/>
        <w:autoSpaceDN/>
        <w:jc w:val="both"/>
        <w:rPr>
          <w:sz w:val="24"/>
          <w:szCs w:val="24"/>
        </w:rPr>
      </w:pPr>
      <w:proofErr w:type="spellStart"/>
      <w:r w:rsidRPr="000F17CD">
        <w:rPr>
          <w:sz w:val="24"/>
          <w:szCs w:val="24"/>
        </w:rPr>
        <w:t>самоконтроль</w:t>
      </w:r>
      <w:proofErr w:type="spellEnd"/>
      <w:r w:rsidRPr="000F17CD">
        <w:rPr>
          <w:sz w:val="24"/>
          <w:szCs w:val="24"/>
        </w:rPr>
        <w:t xml:space="preserve">, </w:t>
      </w:r>
    </w:p>
    <w:p w:rsidR="000F17CD" w:rsidRPr="000F17CD" w:rsidRDefault="000F17CD" w:rsidP="000F17CD">
      <w:pPr>
        <w:widowControl/>
        <w:numPr>
          <w:ilvl w:val="0"/>
          <w:numId w:val="27"/>
        </w:numPr>
        <w:tabs>
          <w:tab w:val="left" w:pos="1440"/>
        </w:tabs>
        <w:suppressAutoHyphens/>
        <w:autoSpaceDE/>
        <w:autoSpaceDN/>
        <w:jc w:val="both"/>
        <w:rPr>
          <w:sz w:val="24"/>
          <w:szCs w:val="24"/>
        </w:rPr>
      </w:pPr>
      <w:proofErr w:type="spellStart"/>
      <w:r w:rsidRPr="000F17CD">
        <w:rPr>
          <w:sz w:val="24"/>
          <w:szCs w:val="24"/>
        </w:rPr>
        <w:t>самоанализ</w:t>
      </w:r>
      <w:proofErr w:type="spellEnd"/>
      <w:r w:rsidRPr="000F17CD">
        <w:rPr>
          <w:sz w:val="24"/>
          <w:szCs w:val="24"/>
        </w:rPr>
        <w:t>,</w:t>
      </w:r>
    </w:p>
    <w:p w:rsidR="000F17CD" w:rsidRPr="000F17CD" w:rsidRDefault="000F17CD" w:rsidP="000F17CD">
      <w:pPr>
        <w:widowControl/>
        <w:numPr>
          <w:ilvl w:val="0"/>
          <w:numId w:val="27"/>
        </w:numPr>
        <w:tabs>
          <w:tab w:val="left" w:pos="1440"/>
        </w:tabs>
        <w:suppressAutoHyphens/>
        <w:autoSpaceDE/>
        <w:autoSpaceDN/>
        <w:jc w:val="both"/>
        <w:rPr>
          <w:sz w:val="24"/>
          <w:szCs w:val="24"/>
        </w:rPr>
      </w:pPr>
      <w:proofErr w:type="spellStart"/>
      <w:proofErr w:type="gramStart"/>
      <w:r w:rsidRPr="000F17CD">
        <w:rPr>
          <w:sz w:val="24"/>
          <w:szCs w:val="24"/>
        </w:rPr>
        <w:t>опрос</w:t>
      </w:r>
      <w:proofErr w:type="spellEnd"/>
      <w:proofErr w:type="gramEnd"/>
      <w:r w:rsidRPr="000F17CD">
        <w:rPr>
          <w:sz w:val="24"/>
          <w:szCs w:val="24"/>
        </w:rPr>
        <w:t>.</w:t>
      </w:r>
    </w:p>
    <w:p w:rsidR="000F17CD" w:rsidRPr="000F17CD" w:rsidRDefault="000F17CD" w:rsidP="000F17CD">
      <w:pPr>
        <w:tabs>
          <w:tab w:val="left" w:pos="1440"/>
        </w:tabs>
        <w:spacing w:before="20"/>
        <w:jc w:val="both"/>
        <w:rPr>
          <w:sz w:val="24"/>
          <w:szCs w:val="24"/>
        </w:rPr>
      </w:pPr>
      <w:r w:rsidRPr="000F17CD">
        <w:rPr>
          <w:sz w:val="24"/>
          <w:szCs w:val="24"/>
        </w:rPr>
        <w:t xml:space="preserve">5. </w:t>
      </w:r>
      <w:proofErr w:type="spellStart"/>
      <w:r w:rsidRPr="000F17CD">
        <w:rPr>
          <w:sz w:val="24"/>
          <w:szCs w:val="24"/>
        </w:rPr>
        <w:t>Контрольно-измерительные</w:t>
      </w:r>
      <w:proofErr w:type="spellEnd"/>
      <w:r w:rsidRPr="000F17CD">
        <w:rPr>
          <w:sz w:val="24"/>
          <w:szCs w:val="24"/>
        </w:rPr>
        <w:t xml:space="preserve"> (</w:t>
      </w:r>
      <w:proofErr w:type="spellStart"/>
      <w:r w:rsidRPr="000F17CD">
        <w:rPr>
          <w:sz w:val="24"/>
          <w:szCs w:val="24"/>
        </w:rPr>
        <w:t>диагностические</w:t>
      </w:r>
      <w:proofErr w:type="spellEnd"/>
      <w:r w:rsidRPr="000F17CD">
        <w:rPr>
          <w:sz w:val="24"/>
          <w:szCs w:val="24"/>
        </w:rPr>
        <w:t>)</w:t>
      </w:r>
    </w:p>
    <w:p w:rsidR="000F17CD" w:rsidRPr="000F17CD" w:rsidRDefault="00885225" w:rsidP="00885225">
      <w:pPr>
        <w:tabs>
          <w:tab w:val="left" w:pos="1440"/>
        </w:tabs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Диагностика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тест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викторина</w:t>
      </w:r>
      <w:proofErr w:type="spellEnd"/>
      <w:r>
        <w:rPr>
          <w:sz w:val="24"/>
          <w:szCs w:val="24"/>
        </w:rPr>
        <w:t>.</w:t>
      </w:r>
    </w:p>
    <w:p w:rsidR="000F17CD" w:rsidRPr="000F17CD" w:rsidRDefault="000F17CD" w:rsidP="000F17CD">
      <w:pPr>
        <w:widowControl/>
        <w:shd w:val="clear" w:color="auto" w:fill="FFFFFF"/>
        <w:tabs>
          <w:tab w:val="left" w:pos="708"/>
        </w:tabs>
        <w:suppressAutoHyphens/>
        <w:autoSpaceDE/>
        <w:autoSpaceDN/>
        <w:ind w:firstLine="709"/>
        <w:contextualSpacing/>
        <w:jc w:val="both"/>
        <w:rPr>
          <w:color w:val="000000"/>
          <w:sz w:val="24"/>
          <w:szCs w:val="24"/>
          <w:lang w:val="ru-RU" w:eastAsia="ru-RU"/>
        </w:rPr>
      </w:pPr>
      <w:r w:rsidRPr="000F17CD">
        <w:rPr>
          <w:color w:val="000000"/>
          <w:sz w:val="24"/>
          <w:szCs w:val="24"/>
          <w:lang w:val="ru-RU" w:eastAsia="ru-RU"/>
        </w:rPr>
        <w:t>Основной формой организации образовательного процесса является групповое занятие. Программой предусмотрено вариативное использование других форм организации: занятия малокомплектными группами для работы над ролью, репетиции и театральные выступления.</w:t>
      </w:r>
    </w:p>
    <w:p w:rsidR="000F17CD" w:rsidRPr="000F17CD" w:rsidRDefault="000F17CD" w:rsidP="000F17CD">
      <w:pPr>
        <w:widowControl/>
        <w:shd w:val="clear" w:color="auto" w:fill="FFFFFF"/>
        <w:tabs>
          <w:tab w:val="left" w:pos="708"/>
        </w:tabs>
        <w:suppressAutoHyphens/>
        <w:autoSpaceDE/>
        <w:autoSpaceDN/>
        <w:ind w:firstLine="709"/>
        <w:contextualSpacing/>
        <w:jc w:val="both"/>
        <w:rPr>
          <w:color w:val="000000"/>
          <w:sz w:val="24"/>
          <w:szCs w:val="24"/>
          <w:lang w:val="ru-RU" w:eastAsia="ru-RU"/>
        </w:rPr>
      </w:pPr>
      <w:r w:rsidRPr="000F17CD">
        <w:rPr>
          <w:color w:val="000000"/>
          <w:sz w:val="24"/>
          <w:szCs w:val="24"/>
          <w:lang w:val="ru-RU" w:eastAsia="ru-RU"/>
        </w:rPr>
        <w:t>Образовательный процесс включает в себя различные методы обучения: репродуктивный (воспроизводящий), проблемный (педагог ставит проблему и вместе с обучающимися ищет пути ее решения), эвристический (проблема формулируется детьми, ими и предлагаются способы ее решения).</w:t>
      </w:r>
    </w:p>
    <w:p w:rsidR="000F17CD" w:rsidRPr="000F17CD" w:rsidRDefault="000F17CD" w:rsidP="000F17CD">
      <w:pPr>
        <w:widowControl/>
        <w:shd w:val="clear" w:color="auto" w:fill="FFFFFF"/>
        <w:tabs>
          <w:tab w:val="left" w:pos="708"/>
        </w:tabs>
        <w:suppressAutoHyphens/>
        <w:autoSpaceDE/>
        <w:autoSpaceDN/>
        <w:ind w:firstLine="709"/>
        <w:contextualSpacing/>
        <w:jc w:val="both"/>
        <w:rPr>
          <w:color w:val="000000"/>
          <w:sz w:val="24"/>
          <w:szCs w:val="24"/>
          <w:lang w:val="ru-RU" w:eastAsia="ru-RU"/>
        </w:rPr>
      </w:pPr>
      <w:r w:rsidRPr="000F17CD">
        <w:rPr>
          <w:color w:val="000000"/>
          <w:sz w:val="24"/>
          <w:szCs w:val="24"/>
          <w:lang w:val="ru-RU" w:eastAsia="ru-RU"/>
        </w:rPr>
        <w:t>Работа над голосовым аппаратом строится по плану текущего момента. Тренинг проводится на каждом занятии. Комплекс упражнений разработан с учетом возрастных особенностей. Технические навыки отрабатываются на дидактическом материале модулей входящих в комплексную программу</w:t>
      </w:r>
    </w:p>
    <w:p w:rsidR="000F17CD" w:rsidRPr="000F17CD" w:rsidRDefault="000F17CD" w:rsidP="000F17CD">
      <w:pPr>
        <w:widowControl/>
        <w:shd w:val="clear" w:color="auto" w:fill="FFFFFF"/>
        <w:tabs>
          <w:tab w:val="left" w:pos="708"/>
        </w:tabs>
        <w:suppressAutoHyphens/>
        <w:autoSpaceDE/>
        <w:autoSpaceDN/>
        <w:ind w:firstLine="709"/>
        <w:contextualSpacing/>
        <w:jc w:val="both"/>
        <w:rPr>
          <w:color w:val="000000"/>
          <w:sz w:val="24"/>
          <w:szCs w:val="24"/>
          <w:lang w:val="ru-RU" w:eastAsia="ru-RU"/>
        </w:rPr>
      </w:pPr>
      <w:r w:rsidRPr="000F17CD">
        <w:rPr>
          <w:color w:val="000000"/>
          <w:sz w:val="24"/>
          <w:szCs w:val="24"/>
          <w:lang w:val="ru-RU" w:eastAsia="ru-RU"/>
        </w:rPr>
        <w:t>Основные формы проведения занятий с младшими студийцами: игра, репетиция; различные виды тренингов (дыхательные, психологические и т. д).</w:t>
      </w:r>
    </w:p>
    <w:p w:rsidR="000F17CD" w:rsidRPr="000F17CD" w:rsidRDefault="000F17CD" w:rsidP="000F17CD">
      <w:pPr>
        <w:widowControl/>
        <w:shd w:val="clear" w:color="auto" w:fill="FFFFFF"/>
        <w:tabs>
          <w:tab w:val="left" w:pos="708"/>
        </w:tabs>
        <w:suppressAutoHyphens/>
        <w:autoSpaceDE/>
        <w:autoSpaceDN/>
        <w:ind w:firstLine="709"/>
        <w:contextualSpacing/>
        <w:jc w:val="both"/>
        <w:rPr>
          <w:color w:val="000000"/>
          <w:sz w:val="24"/>
          <w:szCs w:val="24"/>
          <w:lang w:val="ru-RU" w:eastAsia="ru-RU"/>
        </w:rPr>
      </w:pPr>
      <w:r w:rsidRPr="000F17CD">
        <w:rPr>
          <w:color w:val="000000"/>
          <w:sz w:val="24"/>
          <w:szCs w:val="24"/>
          <w:lang w:val="ru-RU" w:eastAsia="ru-RU"/>
        </w:rPr>
        <w:t>Занятия в средней и старшей группах проходят в самых разнообразных формах: лекции; тренинги; репетиции; индивидуальные занятия; занятия малыми группами (по 3-5 человек); слушание; созерцание; импровизация.</w:t>
      </w:r>
    </w:p>
    <w:p w:rsidR="000F17CD" w:rsidRPr="000F17CD" w:rsidRDefault="000F17CD" w:rsidP="000F17CD">
      <w:pPr>
        <w:widowControl/>
        <w:shd w:val="clear" w:color="auto" w:fill="FFFFFF"/>
        <w:tabs>
          <w:tab w:val="left" w:pos="708"/>
        </w:tabs>
        <w:suppressAutoHyphens/>
        <w:autoSpaceDE/>
        <w:autoSpaceDN/>
        <w:ind w:firstLine="709"/>
        <w:contextualSpacing/>
        <w:jc w:val="both"/>
        <w:rPr>
          <w:color w:val="000000"/>
          <w:sz w:val="24"/>
          <w:szCs w:val="24"/>
          <w:lang w:val="ru-RU" w:eastAsia="ru-RU"/>
        </w:rPr>
      </w:pPr>
      <w:r w:rsidRPr="000F17CD">
        <w:rPr>
          <w:color w:val="000000"/>
          <w:sz w:val="24"/>
          <w:szCs w:val="24"/>
          <w:lang w:val="ru-RU" w:eastAsia="ru-RU"/>
        </w:rPr>
        <w:t>Вся работа старшей группы строится вокруг целостного художественного произведения: спектакля; шоу; творческого вечера; праздника.</w:t>
      </w:r>
    </w:p>
    <w:p w:rsidR="000F17CD" w:rsidRPr="000F17CD" w:rsidRDefault="000F17CD" w:rsidP="00885225">
      <w:pPr>
        <w:widowControl/>
        <w:shd w:val="clear" w:color="auto" w:fill="FFFFFF"/>
        <w:tabs>
          <w:tab w:val="left" w:pos="708"/>
        </w:tabs>
        <w:suppressAutoHyphens/>
        <w:autoSpaceDE/>
        <w:autoSpaceDN/>
        <w:ind w:firstLine="709"/>
        <w:contextualSpacing/>
        <w:jc w:val="both"/>
        <w:rPr>
          <w:color w:val="000000"/>
          <w:sz w:val="24"/>
          <w:szCs w:val="24"/>
          <w:lang w:val="ru-RU" w:eastAsia="ru-RU"/>
        </w:rPr>
      </w:pPr>
      <w:r w:rsidRPr="000F17CD">
        <w:rPr>
          <w:color w:val="000000"/>
          <w:sz w:val="24"/>
          <w:szCs w:val="24"/>
          <w:lang w:val="ru-RU" w:eastAsia="ru-RU"/>
        </w:rPr>
        <w:t>Занятия строятся на использовании театральной педагогики, технологии актёрского мастерства, адаптированной для детей, с использованием игровых элементов. Для того, чтобы интерес к занятиям не ослабевал, дети принимают участие в театральных постановках. Это служит мотивацией и даёт перспективу показа приобретённых навыков перед зрителями.</w:t>
      </w:r>
    </w:p>
    <w:p w:rsidR="000F17CD" w:rsidRPr="000F17CD" w:rsidRDefault="000F17CD" w:rsidP="00885225">
      <w:pPr>
        <w:widowControl/>
        <w:autoSpaceDE/>
        <w:autoSpaceDN/>
        <w:ind w:firstLine="709"/>
        <w:contextualSpacing/>
        <w:jc w:val="center"/>
        <w:rPr>
          <w:b/>
          <w:sz w:val="24"/>
          <w:szCs w:val="24"/>
          <w:lang w:val="ru-RU" w:eastAsia="ru-RU"/>
        </w:rPr>
      </w:pPr>
      <w:r w:rsidRPr="000F17CD">
        <w:rPr>
          <w:b/>
          <w:sz w:val="24"/>
          <w:szCs w:val="24"/>
          <w:lang w:val="ru-RU" w:eastAsia="ru-RU"/>
        </w:rPr>
        <w:lastRenderedPageBreak/>
        <w:t>2.4. Календарный учебный график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2268"/>
        <w:gridCol w:w="2126"/>
        <w:gridCol w:w="1985"/>
      </w:tblGrid>
      <w:tr w:rsidR="000F17CD" w:rsidRPr="000F17CD" w:rsidTr="000F17CD">
        <w:tc>
          <w:tcPr>
            <w:tcW w:w="3227" w:type="dxa"/>
            <w:shd w:val="clear" w:color="auto" w:fill="auto"/>
            <w:vAlign w:val="center"/>
          </w:tcPr>
          <w:p w:rsidR="000F17CD" w:rsidRPr="000F17CD" w:rsidRDefault="000F17CD" w:rsidP="000F17CD">
            <w:pPr>
              <w:widowControl/>
              <w:autoSpaceDE/>
              <w:autoSpaceDN/>
              <w:contextualSpacing/>
              <w:rPr>
                <w:sz w:val="24"/>
                <w:szCs w:val="24"/>
                <w:lang w:val="ru-RU" w:eastAsia="ru-RU"/>
              </w:rPr>
            </w:pPr>
            <w:r w:rsidRPr="000F17CD">
              <w:rPr>
                <w:sz w:val="24"/>
                <w:szCs w:val="24"/>
                <w:lang w:val="ru-RU" w:eastAsia="ru-RU"/>
              </w:rPr>
              <w:t>Этапы образовательного процесса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F17CD" w:rsidRPr="000F17CD" w:rsidRDefault="000F17CD" w:rsidP="000F17CD">
            <w:pPr>
              <w:widowControl/>
              <w:autoSpaceDE/>
              <w:autoSpaceDN/>
              <w:contextualSpacing/>
              <w:jc w:val="center"/>
              <w:rPr>
                <w:sz w:val="24"/>
                <w:szCs w:val="24"/>
                <w:lang w:val="ru-RU" w:eastAsia="ru-RU"/>
              </w:rPr>
            </w:pPr>
            <w:r w:rsidRPr="000F17CD">
              <w:rPr>
                <w:sz w:val="24"/>
                <w:szCs w:val="24"/>
                <w:lang w:val="ru-RU" w:eastAsia="ru-RU"/>
              </w:rPr>
              <w:t>1 год</w:t>
            </w:r>
          </w:p>
        </w:tc>
        <w:tc>
          <w:tcPr>
            <w:tcW w:w="2126" w:type="dxa"/>
            <w:vAlign w:val="center"/>
          </w:tcPr>
          <w:p w:rsidR="000F17CD" w:rsidRPr="000F17CD" w:rsidRDefault="000F17CD" w:rsidP="000F17CD">
            <w:pPr>
              <w:widowControl/>
              <w:autoSpaceDE/>
              <w:autoSpaceDN/>
              <w:contextualSpacing/>
              <w:jc w:val="center"/>
              <w:rPr>
                <w:sz w:val="24"/>
                <w:szCs w:val="24"/>
                <w:lang w:val="ru-RU" w:eastAsia="ru-RU"/>
              </w:rPr>
            </w:pPr>
            <w:r w:rsidRPr="000F17CD">
              <w:rPr>
                <w:sz w:val="24"/>
                <w:szCs w:val="24"/>
                <w:lang w:val="ru-RU" w:eastAsia="ru-RU"/>
              </w:rPr>
              <w:t>2 год</w:t>
            </w:r>
          </w:p>
        </w:tc>
        <w:tc>
          <w:tcPr>
            <w:tcW w:w="1985" w:type="dxa"/>
            <w:vAlign w:val="center"/>
          </w:tcPr>
          <w:p w:rsidR="000F17CD" w:rsidRPr="000F17CD" w:rsidRDefault="000F17CD" w:rsidP="000F17CD">
            <w:pPr>
              <w:widowControl/>
              <w:autoSpaceDE/>
              <w:autoSpaceDN/>
              <w:contextualSpacing/>
              <w:jc w:val="center"/>
              <w:rPr>
                <w:sz w:val="24"/>
                <w:szCs w:val="24"/>
                <w:lang w:val="ru-RU" w:eastAsia="ru-RU"/>
              </w:rPr>
            </w:pPr>
            <w:r w:rsidRPr="000F17CD">
              <w:rPr>
                <w:sz w:val="24"/>
                <w:szCs w:val="24"/>
                <w:lang w:val="ru-RU" w:eastAsia="ru-RU"/>
              </w:rPr>
              <w:t>3 год</w:t>
            </w:r>
          </w:p>
        </w:tc>
      </w:tr>
      <w:tr w:rsidR="000F17CD" w:rsidRPr="000F17CD" w:rsidTr="000F17CD">
        <w:tc>
          <w:tcPr>
            <w:tcW w:w="3227" w:type="dxa"/>
            <w:shd w:val="clear" w:color="auto" w:fill="auto"/>
            <w:vAlign w:val="center"/>
          </w:tcPr>
          <w:p w:rsidR="000F17CD" w:rsidRPr="000F17CD" w:rsidRDefault="000F17CD" w:rsidP="000F17CD">
            <w:pPr>
              <w:widowControl/>
              <w:autoSpaceDE/>
              <w:autoSpaceDN/>
              <w:contextualSpacing/>
              <w:rPr>
                <w:sz w:val="24"/>
                <w:szCs w:val="24"/>
                <w:lang w:val="ru-RU" w:eastAsia="ru-RU"/>
              </w:rPr>
            </w:pPr>
            <w:r w:rsidRPr="000F17CD">
              <w:rPr>
                <w:sz w:val="24"/>
                <w:szCs w:val="24"/>
                <w:lang w:val="ru-RU" w:eastAsia="ru-RU"/>
              </w:rPr>
              <w:t>Продолжительность учебного года, неделя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F17CD" w:rsidRPr="000F17CD" w:rsidRDefault="000F17CD" w:rsidP="000F17CD">
            <w:pPr>
              <w:widowControl/>
              <w:autoSpaceDE/>
              <w:autoSpaceDN/>
              <w:contextualSpacing/>
              <w:jc w:val="center"/>
              <w:rPr>
                <w:sz w:val="24"/>
                <w:szCs w:val="24"/>
                <w:lang w:val="ru-RU" w:eastAsia="ru-RU"/>
              </w:rPr>
            </w:pPr>
            <w:r w:rsidRPr="000F17CD">
              <w:rPr>
                <w:sz w:val="24"/>
                <w:szCs w:val="24"/>
                <w:lang w:val="ru-RU" w:eastAsia="ru-RU"/>
              </w:rPr>
              <w:t>36</w:t>
            </w:r>
          </w:p>
        </w:tc>
        <w:tc>
          <w:tcPr>
            <w:tcW w:w="2126" w:type="dxa"/>
            <w:vAlign w:val="center"/>
          </w:tcPr>
          <w:p w:rsidR="000F17CD" w:rsidRPr="000F17CD" w:rsidRDefault="000F17CD" w:rsidP="000F17CD">
            <w:pPr>
              <w:widowControl/>
              <w:autoSpaceDE/>
              <w:autoSpaceDN/>
              <w:contextualSpacing/>
              <w:jc w:val="center"/>
              <w:rPr>
                <w:sz w:val="24"/>
                <w:szCs w:val="24"/>
                <w:lang w:val="ru-RU" w:eastAsia="ru-RU"/>
              </w:rPr>
            </w:pPr>
            <w:r w:rsidRPr="000F17CD">
              <w:rPr>
                <w:sz w:val="24"/>
                <w:szCs w:val="24"/>
                <w:lang w:val="ru-RU" w:eastAsia="ru-RU"/>
              </w:rPr>
              <w:t>36</w:t>
            </w:r>
          </w:p>
        </w:tc>
        <w:tc>
          <w:tcPr>
            <w:tcW w:w="1985" w:type="dxa"/>
            <w:vAlign w:val="center"/>
          </w:tcPr>
          <w:p w:rsidR="000F17CD" w:rsidRPr="000F17CD" w:rsidRDefault="000F17CD" w:rsidP="000F17CD">
            <w:pPr>
              <w:widowControl/>
              <w:autoSpaceDE/>
              <w:autoSpaceDN/>
              <w:contextualSpacing/>
              <w:jc w:val="center"/>
              <w:rPr>
                <w:sz w:val="24"/>
                <w:szCs w:val="24"/>
                <w:lang w:val="ru-RU" w:eastAsia="ru-RU"/>
              </w:rPr>
            </w:pPr>
            <w:r w:rsidRPr="000F17CD">
              <w:rPr>
                <w:sz w:val="24"/>
                <w:szCs w:val="24"/>
                <w:lang w:val="ru-RU" w:eastAsia="ru-RU"/>
              </w:rPr>
              <w:t>36</w:t>
            </w:r>
          </w:p>
        </w:tc>
      </w:tr>
      <w:tr w:rsidR="000F17CD" w:rsidRPr="000F17CD" w:rsidTr="000F17CD">
        <w:tc>
          <w:tcPr>
            <w:tcW w:w="3227" w:type="dxa"/>
            <w:shd w:val="clear" w:color="auto" w:fill="auto"/>
            <w:vAlign w:val="center"/>
          </w:tcPr>
          <w:p w:rsidR="000F17CD" w:rsidRPr="000F17CD" w:rsidRDefault="000F17CD" w:rsidP="000F17CD">
            <w:pPr>
              <w:widowControl/>
              <w:autoSpaceDE/>
              <w:autoSpaceDN/>
              <w:contextualSpacing/>
              <w:rPr>
                <w:sz w:val="24"/>
                <w:szCs w:val="24"/>
                <w:lang w:val="ru-RU" w:eastAsia="ru-RU"/>
              </w:rPr>
            </w:pPr>
            <w:r w:rsidRPr="000F17CD">
              <w:rPr>
                <w:sz w:val="24"/>
                <w:szCs w:val="24"/>
                <w:lang w:val="ru-RU" w:eastAsia="ru-RU"/>
              </w:rPr>
              <w:t>Количество учебных дней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F17CD" w:rsidRPr="000F17CD" w:rsidRDefault="00A11CF5" w:rsidP="000F17CD">
            <w:pPr>
              <w:widowControl/>
              <w:autoSpaceDE/>
              <w:autoSpaceDN/>
              <w:contextualSpacing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36</w:t>
            </w:r>
          </w:p>
        </w:tc>
        <w:tc>
          <w:tcPr>
            <w:tcW w:w="2126" w:type="dxa"/>
            <w:vAlign w:val="center"/>
          </w:tcPr>
          <w:p w:rsidR="000F17CD" w:rsidRPr="000F17CD" w:rsidRDefault="00A11CF5" w:rsidP="000F17CD">
            <w:pPr>
              <w:widowControl/>
              <w:autoSpaceDE/>
              <w:autoSpaceDN/>
              <w:contextualSpacing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72</w:t>
            </w:r>
          </w:p>
        </w:tc>
        <w:tc>
          <w:tcPr>
            <w:tcW w:w="1985" w:type="dxa"/>
            <w:vAlign w:val="center"/>
          </w:tcPr>
          <w:p w:rsidR="000F17CD" w:rsidRPr="000F17CD" w:rsidRDefault="00A11CF5" w:rsidP="000F17CD">
            <w:pPr>
              <w:widowControl/>
              <w:autoSpaceDE/>
              <w:autoSpaceDN/>
              <w:contextualSpacing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72</w:t>
            </w:r>
          </w:p>
        </w:tc>
      </w:tr>
      <w:tr w:rsidR="000F17CD" w:rsidRPr="000F17CD" w:rsidTr="000F17CD">
        <w:trPr>
          <w:trHeight w:val="374"/>
        </w:trPr>
        <w:tc>
          <w:tcPr>
            <w:tcW w:w="3227" w:type="dxa"/>
            <w:shd w:val="clear" w:color="auto" w:fill="auto"/>
            <w:vAlign w:val="center"/>
          </w:tcPr>
          <w:p w:rsidR="000F17CD" w:rsidRPr="000F17CD" w:rsidRDefault="000F17CD" w:rsidP="000F17CD">
            <w:pPr>
              <w:widowControl/>
              <w:autoSpaceDE/>
              <w:autoSpaceDN/>
              <w:contextualSpacing/>
              <w:rPr>
                <w:sz w:val="24"/>
                <w:szCs w:val="24"/>
                <w:lang w:val="ru-RU" w:eastAsia="ru-RU"/>
              </w:rPr>
            </w:pPr>
            <w:r w:rsidRPr="000F17CD">
              <w:rPr>
                <w:sz w:val="24"/>
                <w:szCs w:val="24"/>
                <w:lang w:val="ru-RU" w:eastAsia="ru-RU"/>
              </w:rPr>
              <w:t>Продолжительность учебных периодов:</w:t>
            </w:r>
          </w:p>
        </w:tc>
        <w:tc>
          <w:tcPr>
            <w:tcW w:w="6379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0F17CD" w:rsidRPr="000F17CD" w:rsidRDefault="000F17CD">
            <w:pPr>
              <w:rPr>
                <w:b/>
                <w:sz w:val="24"/>
                <w:szCs w:val="24"/>
                <w:lang w:val="ru-RU" w:eastAsia="ru-RU"/>
              </w:rPr>
            </w:pPr>
          </w:p>
        </w:tc>
      </w:tr>
      <w:tr w:rsidR="000F17CD" w:rsidRPr="000F17CD" w:rsidTr="000F17CD">
        <w:tc>
          <w:tcPr>
            <w:tcW w:w="3227" w:type="dxa"/>
            <w:shd w:val="clear" w:color="auto" w:fill="auto"/>
            <w:vAlign w:val="center"/>
          </w:tcPr>
          <w:p w:rsidR="000F17CD" w:rsidRPr="000F17CD" w:rsidRDefault="000F17CD" w:rsidP="000F17CD">
            <w:pPr>
              <w:widowControl/>
              <w:autoSpaceDE/>
              <w:autoSpaceDN/>
              <w:contextualSpacing/>
              <w:rPr>
                <w:sz w:val="24"/>
                <w:szCs w:val="24"/>
                <w:lang w:val="ru-RU" w:eastAsia="ru-RU"/>
              </w:rPr>
            </w:pPr>
            <w:r w:rsidRPr="000F17CD">
              <w:rPr>
                <w:sz w:val="24"/>
                <w:szCs w:val="24"/>
                <w:lang w:val="ru-RU" w:eastAsia="ru-RU"/>
              </w:rPr>
              <w:t>1 полугодие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F17CD" w:rsidRPr="000F17CD" w:rsidRDefault="000F17CD" w:rsidP="000F17CD">
            <w:pPr>
              <w:widowControl/>
              <w:autoSpaceDE/>
              <w:autoSpaceDN/>
              <w:contextualSpacing/>
              <w:jc w:val="center"/>
              <w:rPr>
                <w:sz w:val="24"/>
                <w:szCs w:val="24"/>
                <w:lang w:val="ru-RU" w:eastAsia="ru-RU"/>
              </w:rPr>
            </w:pPr>
            <w:r w:rsidRPr="000F17CD">
              <w:rPr>
                <w:sz w:val="24"/>
                <w:szCs w:val="24"/>
                <w:lang w:val="ru-RU" w:eastAsia="ru-RU"/>
              </w:rPr>
              <w:t>1.09.2020 –</w:t>
            </w:r>
          </w:p>
          <w:p w:rsidR="000F17CD" w:rsidRPr="000F17CD" w:rsidRDefault="000F17CD" w:rsidP="000F17CD">
            <w:pPr>
              <w:widowControl/>
              <w:autoSpaceDE/>
              <w:autoSpaceDN/>
              <w:contextualSpacing/>
              <w:jc w:val="center"/>
              <w:rPr>
                <w:sz w:val="24"/>
                <w:szCs w:val="24"/>
                <w:lang w:val="ru-RU" w:eastAsia="ru-RU"/>
              </w:rPr>
            </w:pPr>
            <w:r w:rsidRPr="000F17CD">
              <w:rPr>
                <w:sz w:val="24"/>
                <w:szCs w:val="24"/>
                <w:lang w:val="ru-RU" w:eastAsia="ru-RU"/>
              </w:rPr>
              <w:t>31.12.2020</w:t>
            </w:r>
          </w:p>
        </w:tc>
        <w:tc>
          <w:tcPr>
            <w:tcW w:w="2126" w:type="dxa"/>
            <w:vAlign w:val="center"/>
          </w:tcPr>
          <w:p w:rsidR="000F17CD" w:rsidRPr="000F17CD" w:rsidRDefault="000F17CD" w:rsidP="000F17CD">
            <w:pPr>
              <w:widowControl/>
              <w:autoSpaceDE/>
              <w:autoSpaceDN/>
              <w:contextualSpacing/>
              <w:jc w:val="center"/>
              <w:rPr>
                <w:sz w:val="24"/>
                <w:szCs w:val="24"/>
                <w:lang w:val="ru-RU" w:eastAsia="ru-RU"/>
              </w:rPr>
            </w:pPr>
            <w:r w:rsidRPr="000F17CD">
              <w:rPr>
                <w:sz w:val="24"/>
                <w:szCs w:val="24"/>
                <w:lang w:val="ru-RU" w:eastAsia="ru-RU"/>
              </w:rPr>
              <w:t>1.09.2020 –</w:t>
            </w:r>
          </w:p>
          <w:p w:rsidR="000F17CD" w:rsidRPr="000F17CD" w:rsidRDefault="000F17CD" w:rsidP="000F17CD">
            <w:pPr>
              <w:widowControl/>
              <w:autoSpaceDE/>
              <w:autoSpaceDN/>
              <w:contextualSpacing/>
              <w:jc w:val="center"/>
              <w:rPr>
                <w:sz w:val="24"/>
                <w:szCs w:val="24"/>
                <w:lang w:val="ru-RU" w:eastAsia="ru-RU"/>
              </w:rPr>
            </w:pPr>
            <w:r w:rsidRPr="000F17CD">
              <w:rPr>
                <w:sz w:val="24"/>
                <w:szCs w:val="24"/>
                <w:lang w:val="ru-RU" w:eastAsia="ru-RU"/>
              </w:rPr>
              <w:t>31.12.2020</w:t>
            </w:r>
          </w:p>
        </w:tc>
        <w:tc>
          <w:tcPr>
            <w:tcW w:w="1985" w:type="dxa"/>
            <w:vAlign w:val="center"/>
          </w:tcPr>
          <w:p w:rsidR="000F17CD" w:rsidRPr="000F17CD" w:rsidRDefault="000F17CD" w:rsidP="000F17CD">
            <w:pPr>
              <w:widowControl/>
              <w:autoSpaceDE/>
              <w:autoSpaceDN/>
              <w:contextualSpacing/>
              <w:jc w:val="center"/>
              <w:rPr>
                <w:sz w:val="24"/>
                <w:szCs w:val="24"/>
                <w:lang w:val="ru-RU" w:eastAsia="ru-RU"/>
              </w:rPr>
            </w:pPr>
            <w:r w:rsidRPr="000F17CD">
              <w:rPr>
                <w:sz w:val="24"/>
                <w:szCs w:val="24"/>
                <w:lang w:val="ru-RU" w:eastAsia="ru-RU"/>
              </w:rPr>
              <w:t>1.09.2020 –</w:t>
            </w:r>
          </w:p>
          <w:p w:rsidR="000F17CD" w:rsidRPr="000F17CD" w:rsidRDefault="000F17CD" w:rsidP="000F17CD">
            <w:pPr>
              <w:widowControl/>
              <w:autoSpaceDE/>
              <w:autoSpaceDN/>
              <w:contextualSpacing/>
              <w:jc w:val="center"/>
              <w:rPr>
                <w:sz w:val="24"/>
                <w:szCs w:val="24"/>
                <w:lang w:val="ru-RU" w:eastAsia="ru-RU"/>
              </w:rPr>
            </w:pPr>
            <w:r w:rsidRPr="000F17CD">
              <w:rPr>
                <w:sz w:val="24"/>
                <w:szCs w:val="24"/>
                <w:lang w:val="ru-RU" w:eastAsia="ru-RU"/>
              </w:rPr>
              <w:t>31.12.2020</w:t>
            </w:r>
          </w:p>
        </w:tc>
      </w:tr>
      <w:tr w:rsidR="000F17CD" w:rsidRPr="000F17CD" w:rsidTr="000F17CD">
        <w:tc>
          <w:tcPr>
            <w:tcW w:w="3227" w:type="dxa"/>
            <w:shd w:val="clear" w:color="auto" w:fill="auto"/>
            <w:vAlign w:val="center"/>
          </w:tcPr>
          <w:p w:rsidR="000F17CD" w:rsidRPr="000F17CD" w:rsidRDefault="000F17CD" w:rsidP="000F17CD">
            <w:pPr>
              <w:widowControl/>
              <w:autoSpaceDE/>
              <w:autoSpaceDN/>
              <w:contextualSpacing/>
              <w:rPr>
                <w:sz w:val="24"/>
                <w:szCs w:val="24"/>
                <w:lang w:val="ru-RU" w:eastAsia="ru-RU"/>
              </w:rPr>
            </w:pPr>
            <w:r w:rsidRPr="000F17CD">
              <w:rPr>
                <w:sz w:val="24"/>
                <w:szCs w:val="24"/>
                <w:lang w:val="ru-RU" w:eastAsia="ru-RU"/>
              </w:rPr>
              <w:t>2 полугодие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F17CD" w:rsidRPr="000F17CD" w:rsidRDefault="000F17CD" w:rsidP="000F17CD">
            <w:pPr>
              <w:widowControl/>
              <w:autoSpaceDE/>
              <w:autoSpaceDN/>
              <w:contextualSpacing/>
              <w:jc w:val="center"/>
              <w:rPr>
                <w:sz w:val="24"/>
                <w:szCs w:val="24"/>
                <w:lang w:val="ru-RU" w:eastAsia="ru-RU"/>
              </w:rPr>
            </w:pPr>
            <w:r w:rsidRPr="000F17CD">
              <w:rPr>
                <w:sz w:val="24"/>
                <w:szCs w:val="24"/>
                <w:lang w:val="ru-RU" w:eastAsia="ru-RU"/>
              </w:rPr>
              <w:t>12.01.2021 – 31.05.2021</w:t>
            </w:r>
          </w:p>
        </w:tc>
        <w:tc>
          <w:tcPr>
            <w:tcW w:w="2126" w:type="dxa"/>
            <w:vAlign w:val="center"/>
          </w:tcPr>
          <w:p w:rsidR="000F17CD" w:rsidRPr="000F17CD" w:rsidRDefault="000F17CD" w:rsidP="000F17CD">
            <w:pPr>
              <w:widowControl/>
              <w:autoSpaceDE/>
              <w:autoSpaceDN/>
              <w:contextualSpacing/>
              <w:jc w:val="center"/>
              <w:rPr>
                <w:sz w:val="24"/>
                <w:szCs w:val="24"/>
                <w:lang w:val="ru-RU" w:eastAsia="ru-RU"/>
              </w:rPr>
            </w:pPr>
            <w:r w:rsidRPr="000F17CD">
              <w:rPr>
                <w:sz w:val="24"/>
                <w:szCs w:val="24"/>
                <w:lang w:val="ru-RU" w:eastAsia="ru-RU"/>
              </w:rPr>
              <w:t>12.01.2021 – 31.05.2021</w:t>
            </w:r>
          </w:p>
        </w:tc>
        <w:tc>
          <w:tcPr>
            <w:tcW w:w="1985" w:type="dxa"/>
            <w:vAlign w:val="center"/>
          </w:tcPr>
          <w:p w:rsidR="000F17CD" w:rsidRPr="000F17CD" w:rsidRDefault="000F17CD" w:rsidP="000F17CD">
            <w:pPr>
              <w:widowControl/>
              <w:autoSpaceDE/>
              <w:autoSpaceDN/>
              <w:contextualSpacing/>
              <w:jc w:val="center"/>
              <w:rPr>
                <w:sz w:val="24"/>
                <w:szCs w:val="24"/>
                <w:lang w:val="ru-RU" w:eastAsia="ru-RU"/>
              </w:rPr>
            </w:pPr>
            <w:r w:rsidRPr="000F17CD">
              <w:rPr>
                <w:sz w:val="24"/>
                <w:szCs w:val="24"/>
                <w:lang w:val="ru-RU" w:eastAsia="ru-RU"/>
              </w:rPr>
              <w:t>12.01.2021 – 31.05.2021</w:t>
            </w:r>
          </w:p>
        </w:tc>
      </w:tr>
      <w:tr w:rsidR="000F17CD" w:rsidRPr="000F17CD" w:rsidTr="000F17CD">
        <w:tc>
          <w:tcPr>
            <w:tcW w:w="3227" w:type="dxa"/>
            <w:shd w:val="clear" w:color="auto" w:fill="auto"/>
            <w:vAlign w:val="center"/>
          </w:tcPr>
          <w:p w:rsidR="000F17CD" w:rsidRPr="000F17CD" w:rsidRDefault="000F17CD" w:rsidP="000F17CD">
            <w:pPr>
              <w:widowControl/>
              <w:autoSpaceDE/>
              <w:autoSpaceDN/>
              <w:contextualSpacing/>
              <w:rPr>
                <w:sz w:val="24"/>
                <w:szCs w:val="24"/>
                <w:lang w:val="ru-RU" w:eastAsia="ru-RU"/>
              </w:rPr>
            </w:pPr>
            <w:r w:rsidRPr="000F17CD">
              <w:rPr>
                <w:sz w:val="24"/>
                <w:szCs w:val="24"/>
                <w:lang w:val="ru-RU" w:eastAsia="ru-RU"/>
              </w:rPr>
              <w:t>Возраст детей,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F17CD" w:rsidRPr="000F17CD" w:rsidRDefault="00C90FF9" w:rsidP="000F17CD">
            <w:pPr>
              <w:widowControl/>
              <w:autoSpaceDE/>
              <w:autoSpaceDN/>
              <w:contextualSpacing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9</w:t>
            </w:r>
            <w:r w:rsidR="000F17CD" w:rsidRPr="000F17CD">
              <w:rPr>
                <w:sz w:val="24"/>
                <w:szCs w:val="24"/>
                <w:lang w:val="ru-RU" w:eastAsia="ru-RU"/>
              </w:rPr>
              <w:t xml:space="preserve"> – 1</w:t>
            </w:r>
            <w:r>
              <w:rPr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2126" w:type="dxa"/>
            <w:vAlign w:val="center"/>
          </w:tcPr>
          <w:p w:rsidR="000F17CD" w:rsidRPr="000F17CD" w:rsidRDefault="00C90FF9" w:rsidP="000F17CD">
            <w:pPr>
              <w:widowControl/>
              <w:autoSpaceDE/>
              <w:autoSpaceDN/>
              <w:contextualSpacing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10 - 11</w:t>
            </w:r>
          </w:p>
        </w:tc>
        <w:tc>
          <w:tcPr>
            <w:tcW w:w="1985" w:type="dxa"/>
            <w:vAlign w:val="center"/>
          </w:tcPr>
          <w:p w:rsidR="000F17CD" w:rsidRPr="000F17CD" w:rsidRDefault="00C90FF9" w:rsidP="000F17CD">
            <w:pPr>
              <w:widowControl/>
              <w:autoSpaceDE/>
              <w:autoSpaceDN/>
              <w:contextualSpacing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11 – 12</w:t>
            </w:r>
          </w:p>
        </w:tc>
      </w:tr>
      <w:tr w:rsidR="000F17CD" w:rsidRPr="000F17CD" w:rsidTr="000F17CD">
        <w:tc>
          <w:tcPr>
            <w:tcW w:w="3227" w:type="dxa"/>
            <w:shd w:val="clear" w:color="auto" w:fill="auto"/>
            <w:vAlign w:val="center"/>
          </w:tcPr>
          <w:p w:rsidR="000F17CD" w:rsidRPr="000F17CD" w:rsidRDefault="000F17CD" w:rsidP="000F17CD">
            <w:pPr>
              <w:widowControl/>
              <w:autoSpaceDE/>
              <w:autoSpaceDN/>
              <w:contextualSpacing/>
              <w:rPr>
                <w:sz w:val="24"/>
                <w:szCs w:val="24"/>
                <w:lang w:val="ru-RU" w:eastAsia="ru-RU"/>
              </w:rPr>
            </w:pPr>
            <w:r w:rsidRPr="000F17CD">
              <w:rPr>
                <w:sz w:val="24"/>
                <w:szCs w:val="24"/>
                <w:lang w:val="ru-RU" w:eastAsia="ru-RU"/>
              </w:rPr>
              <w:t>Продолжительность занятий, час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F17CD" w:rsidRPr="000F17CD" w:rsidRDefault="00C90FF9" w:rsidP="000F17CD">
            <w:pPr>
              <w:widowControl/>
              <w:autoSpaceDE/>
              <w:autoSpaceDN/>
              <w:contextualSpacing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126" w:type="dxa"/>
            <w:vAlign w:val="center"/>
          </w:tcPr>
          <w:p w:rsidR="000F17CD" w:rsidRPr="000F17CD" w:rsidRDefault="00C90FF9" w:rsidP="000F17CD">
            <w:pPr>
              <w:widowControl/>
              <w:autoSpaceDE/>
              <w:autoSpaceDN/>
              <w:contextualSpacing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985" w:type="dxa"/>
            <w:vAlign w:val="center"/>
          </w:tcPr>
          <w:p w:rsidR="000F17CD" w:rsidRPr="000F17CD" w:rsidRDefault="00C90FF9" w:rsidP="000F17CD">
            <w:pPr>
              <w:widowControl/>
              <w:autoSpaceDE/>
              <w:autoSpaceDN/>
              <w:contextualSpacing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3</w:t>
            </w:r>
          </w:p>
        </w:tc>
      </w:tr>
      <w:tr w:rsidR="000F17CD" w:rsidRPr="000F17CD" w:rsidTr="000F17CD">
        <w:tc>
          <w:tcPr>
            <w:tcW w:w="3227" w:type="dxa"/>
            <w:shd w:val="clear" w:color="auto" w:fill="auto"/>
            <w:vAlign w:val="center"/>
          </w:tcPr>
          <w:p w:rsidR="000F17CD" w:rsidRPr="000F17CD" w:rsidRDefault="000F17CD" w:rsidP="000F17CD">
            <w:pPr>
              <w:widowControl/>
              <w:autoSpaceDE/>
              <w:autoSpaceDN/>
              <w:contextualSpacing/>
              <w:rPr>
                <w:sz w:val="24"/>
                <w:szCs w:val="24"/>
                <w:lang w:val="ru-RU" w:eastAsia="ru-RU"/>
              </w:rPr>
            </w:pPr>
            <w:r w:rsidRPr="000F17CD">
              <w:rPr>
                <w:sz w:val="24"/>
                <w:szCs w:val="24"/>
                <w:lang w:val="ru-RU" w:eastAsia="ru-RU"/>
              </w:rPr>
              <w:t>Режим занятия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F17CD" w:rsidRPr="000F17CD" w:rsidRDefault="00C90FF9" w:rsidP="000F17CD">
            <w:pPr>
              <w:widowControl/>
              <w:autoSpaceDE/>
              <w:autoSpaceDN/>
              <w:contextualSpacing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</w:t>
            </w:r>
            <w:r w:rsidR="000F17CD" w:rsidRPr="000F17CD">
              <w:rPr>
                <w:sz w:val="24"/>
                <w:szCs w:val="24"/>
                <w:lang w:val="ru-RU" w:eastAsia="ru-RU"/>
              </w:rPr>
              <w:t xml:space="preserve"> раза/</w:t>
            </w:r>
            <w:proofErr w:type="spellStart"/>
            <w:r w:rsidR="000F17CD" w:rsidRPr="000F17CD">
              <w:rPr>
                <w:sz w:val="24"/>
                <w:szCs w:val="24"/>
                <w:lang w:val="ru-RU" w:eastAsia="ru-RU"/>
              </w:rPr>
              <w:t>нед</w:t>
            </w:r>
            <w:proofErr w:type="spellEnd"/>
            <w:r w:rsidR="000F17CD" w:rsidRPr="000F17CD">
              <w:rPr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2126" w:type="dxa"/>
            <w:vAlign w:val="center"/>
          </w:tcPr>
          <w:p w:rsidR="000F17CD" w:rsidRPr="000F17CD" w:rsidRDefault="00C90FF9" w:rsidP="000F17CD">
            <w:pPr>
              <w:widowControl/>
              <w:autoSpaceDE/>
              <w:autoSpaceDN/>
              <w:contextualSpacing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</w:t>
            </w:r>
            <w:r w:rsidR="000F17CD" w:rsidRPr="000F17CD">
              <w:rPr>
                <w:sz w:val="24"/>
                <w:szCs w:val="24"/>
                <w:lang w:val="ru-RU" w:eastAsia="ru-RU"/>
              </w:rPr>
              <w:t xml:space="preserve"> раза/</w:t>
            </w:r>
            <w:proofErr w:type="spellStart"/>
            <w:r w:rsidR="000F17CD" w:rsidRPr="000F17CD">
              <w:rPr>
                <w:sz w:val="24"/>
                <w:szCs w:val="24"/>
                <w:lang w:val="ru-RU" w:eastAsia="ru-RU"/>
              </w:rPr>
              <w:t>нед</w:t>
            </w:r>
            <w:proofErr w:type="spellEnd"/>
            <w:r w:rsidR="000F17CD" w:rsidRPr="000F17CD">
              <w:rPr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1985" w:type="dxa"/>
            <w:vAlign w:val="center"/>
          </w:tcPr>
          <w:p w:rsidR="000F17CD" w:rsidRPr="000F17CD" w:rsidRDefault="00C90FF9" w:rsidP="000F17CD">
            <w:pPr>
              <w:widowControl/>
              <w:autoSpaceDE/>
              <w:autoSpaceDN/>
              <w:contextualSpacing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</w:t>
            </w:r>
            <w:r w:rsidR="000F17CD" w:rsidRPr="000F17CD">
              <w:rPr>
                <w:sz w:val="24"/>
                <w:szCs w:val="24"/>
                <w:lang w:val="ru-RU" w:eastAsia="ru-RU"/>
              </w:rPr>
              <w:t xml:space="preserve"> раза/</w:t>
            </w:r>
            <w:proofErr w:type="spellStart"/>
            <w:r w:rsidR="000F17CD" w:rsidRPr="000F17CD">
              <w:rPr>
                <w:sz w:val="24"/>
                <w:szCs w:val="24"/>
                <w:lang w:val="ru-RU" w:eastAsia="ru-RU"/>
              </w:rPr>
              <w:t>нед</w:t>
            </w:r>
            <w:proofErr w:type="spellEnd"/>
            <w:r w:rsidR="000F17CD" w:rsidRPr="000F17CD">
              <w:rPr>
                <w:sz w:val="24"/>
                <w:szCs w:val="24"/>
                <w:lang w:val="ru-RU" w:eastAsia="ru-RU"/>
              </w:rPr>
              <w:t>.</w:t>
            </w:r>
          </w:p>
        </w:tc>
      </w:tr>
      <w:tr w:rsidR="000F17CD" w:rsidRPr="000F17CD" w:rsidTr="000F17CD">
        <w:tc>
          <w:tcPr>
            <w:tcW w:w="3227" w:type="dxa"/>
            <w:shd w:val="clear" w:color="auto" w:fill="auto"/>
            <w:vAlign w:val="center"/>
          </w:tcPr>
          <w:p w:rsidR="000F17CD" w:rsidRPr="000F17CD" w:rsidRDefault="000F17CD" w:rsidP="000F17CD">
            <w:pPr>
              <w:widowControl/>
              <w:autoSpaceDE/>
              <w:autoSpaceDN/>
              <w:contextualSpacing/>
              <w:rPr>
                <w:sz w:val="24"/>
                <w:szCs w:val="24"/>
                <w:lang w:val="ru-RU" w:eastAsia="ru-RU"/>
              </w:rPr>
            </w:pPr>
            <w:r w:rsidRPr="000F17CD">
              <w:rPr>
                <w:sz w:val="24"/>
                <w:szCs w:val="24"/>
                <w:lang w:val="ru-RU" w:eastAsia="ru-RU"/>
              </w:rPr>
              <w:t>Годовая учебная нагрузка, час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F17CD" w:rsidRPr="000F17CD" w:rsidRDefault="00C90FF9" w:rsidP="000F17CD">
            <w:pPr>
              <w:widowControl/>
              <w:autoSpaceDE/>
              <w:autoSpaceDN/>
              <w:contextualSpacing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72</w:t>
            </w:r>
          </w:p>
        </w:tc>
        <w:tc>
          <w:tcPr>
            <w:tcW w:w="2126" w:type="dxa"/>
            <w:vAlign w:val="center"/>
          </w:tcPr>
          <w:p w:rsidR="000F17CD" w:rsidRPr="000F17CD" w:rsidRDefault="00C90FF9" w:rsidP="000F17CD">
            <w:pPr>
              <w:widowControl/>
              <w:autoSpaceDE/>
              <w:autoSpaceDN/>
              <w:contextualSpacing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144</w:t>
            </w:r>
          </w:p>
        </w:tc>
        <w:tc>
          <w:tcPr>
            <w:tcW w:w="1985" w:type="dxa"/>
            <w:vAlign w:val="center"/>
          </w:tcPr>
          <w:p w:rsidR="000F17CD" w:rsidRPr="000F17CD" w:rsidRDefault="00C90FF9" w:rsidP="000F17CD">
            <w:pPr>
              <w:widowControl/>
              <w:autoSpaceDE/>
              <w:autoSpaceDN/>
              <w:contextualSpacing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216</w:t>
            </w:r>
          </w:p>
        </w:tc>
      </w:tr>
    </w:tbl>
    <w:p w:rsidR="00D91885" w:rsidRDefault="00D91885" w:rsidP="00C90FF9">
      <w:pPr>
        <w:pStyle w:val="a3"/>
        <w:spacing w:line="360" w:lineRule="auto"/>
        <w:rPr>
          <w:sz w:val="24"/>
          <w:szCs w:val="24"/>
          <w:lang w:val="ru-RU"/>
        </w:rPr>
      </w:pPr>
    </w:p>
    <w:p w:rsidR="00C8321D" w:rsidRPr="000F17CD" w:rsidRDefault="00D91885" w:rsidP="00D91885">
      <w:pPr>
        <w:pStyle w:val="a3"/>
        <w:spacing w:line="360" w:lineRule="auto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Список литературы</w:t>
      </w:r>
    </w:p>
    <w:p w:rsidR="00D91885" w:rsidRPr="00D91885" w:rsidRDefault="00D91885" w:rsidP="00D91885">
      <w:pPr>
        <w:widowControl/>
        <w:autoSpaceDE/>
        <w:autoSpaceDN/>
        <w:spacing w:line="20" w:lineRule="atLeast"/>
        <w:ind w:left="-284"/>
        <w:jc w:val="both"/>
        <w:rPr>
          <w:sz w:val="26"/>
          <w:szCs w:val="26"/>
          <w:lang w:val="ru-RU" w:eastAsia="ru-RU"/>
        </w:rPr>
      </w:pPr>
      <w:r w:rsidRPr="00D91885">
        <w:rPr>
          <w:sz w:val="26"/>
          <w:szCs w:val="26"/>
          <w:lang w:val="ru-RU" w:eastAsia="ru-RU"/>
        </w:rPr>
        <w:t xml:space="preserve">1. Из опыта работы по формированию информационной среды образовательного учреждения//Информационные технологии в образовании (ИТО-2002): </w:t>
      </w:r>
    </w:p>
    <w:p w:rsidR="00D91885" w:rsidRPr="00D91885" w:rsidRDefault="00D91885" w:rsidP="00D91885">
      <w:pPr>
        <w:widowControl/>
        <w:autoSpaceDE/>
        <w:autoSpaceDN/>
        <w:spacing w:line="20" w:lineRule="atLeast"/>
        <w:ind w:left="-284"/>
        <w:jc w:val="both"/>
        <w:rPr>
          <w:sz w:val="26"/>
          <w:szCs w:val="26"/>
          <w:lang w:val="ru-RU" w:eastAsia="ru-RU"/>
        </w:rPr>
      </w:pPr>
      <w:r w:rsidRPr="00D91885">
        <w:rPr>
          <w:sz w:val="26"/>
          <w:szCs w:val="26"/>
          <w:lang w:val="ru-RU" w:eastAsia="ru-RU"/>
        </w:rPr>
        <w:t xml:space="preserve">2.Программа </w:t>
      </w:r>
      <w:proofErr w:type="spellStart"/>
      <w:r w:rsidRPr="00D91885">
        <w:rPr>
          <w:sz w:val="26"/>
          <w:szCs w:val="26"/>
          <w:lang w:val="ru-RU" w:eastAsia="ru-RU"/>
        </w:rPr>
        <w:t>Intel</w:t>
      </w:r>
      <w:proofErr w:type="spellEnd"/>
      <w:r w:rsidRPr="00D91885">
        <w:rPr>
          <w:sz w:val="26"/>
          <w:szCs w:val="26"/>
          <w:lang w:val="ru-RU" w:eastAsia="ru-RU"/>
        </w:rPr>
        <w:t xml:space="preserve"> «Путь к </w:t>
      </w:r>
      <w:proofErr w:type="gramStart"/>
      <w:r w:rsidRPr="00D91885">
        <w:rPr>
          <w:sz w:val="26"/>
          <w:szCs w:val="26"/>
          <w:lang w:val="ru-RU" w:eastAsia="ru-RU"/>
        </w:rPr>
        <w:t>успеху»/</w:t>
      </w:r>
      <w:proofErr w:type="gramEnd"/>
      <w:r w:rsidRPr="00D91885">
        <w:rPr>
          <w:sz w:val="26"/>
          <w:szCs w:val="26"/>
          <w:lang w:val="ru-RU" w:eastAsia="ru-RU"/>
        </w:rPr>
        <w:t xml:space="preserve"> Практическое руководство.2006-2007 г</w:t>
      </w:r>
    </w:p>
    <w:p w:rsidR="00D91885" w:rsidRPr="00D91885" w:rsidRDefault="00D91885" w:rsidP="00D91885">
      <w:pPr>
        <w:widowControl/>
        <w:autoSpaceDE/>
        <w:autoSpaceDN/>
        <w:spacing w:line="20" w:lineRule="atLeast"/>
        <w:ind w:left="-284"/>
        <w:jc w:val="both"/>
        <w:rPr>
          <w:sz w:val="26"/>
          <w:szCs w:val="26"/>
          <w:lang w:val="ru-RU" w:eastAsia="ru-RU"/>
        </w:rPr>
      </w:pPr>
      <w:r w:rsidRPr="00D91885">
        <w:rPr>
          <w:sz w:val="26"/>
          <w:szCs w:val="26"/>
          <w:lang w:val="ru-RU" w:eastAsia="ru-RU"/>
        </w:rPr>
        <w:t xml:space="preserve">3.Программа </w:t>
      </w:r>
      <w:proofErr w:type="spellStart"/>
      <w:r w:rsidRPr="00D91885">
        <w:rPr>
          <w:sz w:val="26"/>
          <w:szCs w:val="26"/>
          <w:lang w:val="ru-RU" w:eastAsia="ru-RU"/>
        </w:rPr>
        <w:t>Intel</w:t>
      </w:r>
      <w:proofErr w:type="spellEnd"/>
      <w:r w:rsidRPr="00D91885">
        <w:rPr>
          <w:sz w:val="26"/>
          <w:szCs w:val="26"/>
          <w:lang w:val="ru-RU" w:eastAsia="ru-RU"/>
        </w:rPr>
        <w:t xml:space="preserve"> «Путь к </w:t>
      </w:r>
      <w:proofErr w:type="gramStart"/>
      <w:r w:rsidRPr="00D91885">
        <w:rPr>
          <w:sz w:val="26"/>
          <w:szCs w:val="26"/>
          <w:lang w:val="ru-RU" w:eastAsia="ru-RU"/>
        </w:rPr>
        <w:t>успеху»/</w:t>
      </w:r>
      <w:proofErr w:type="gramEnd"/>
      <w:r w:rsidRPr="00D91885">
        <w:rPr>
          <w:sz w:val="26"/>
          <w:szCs w:val="26"/>
          <w:lang w:val="ru-RU" w:eastAsia="ru-RU"/>
        </w:rPr>
        <w:t xml:space="preserve"> Книга для учителя.2006-2007 г.</w:t>
      </w:r>
    </w:p>
    <w:p w:rsidR="00D91885" w:rsidRPr="00D91885" w:rsidRDefault="00D91885" w:rsidP="00D91885">
      <w:pPr>
        <w:widowControl/>
        <w:numPr>
          <w:ilvl w:val="0"/>
          <w:numId w:val="33"/>
        </w:numPr>
        <w:tabs>
          <w:tab w:val="num" w:pos="284"/>
        </w:tabs>
        <w:autoSpaceDE/>
        <w:autoSpaceDN/>
        <w:spacing w:line="20" w:lineRule="atLeast"/>
        <w:ind w:left="-284" w:firstLine="0"/>
        <w:contextualSpacing/>
        <w:jc w:val="both"/>
        <w:rPr>
          <w:sz w:val="26"/>
          <w:szCs w:val="26"/>
          <w:lang w:val="ru-RU" w:eastAsia="ru-RU"/>
        </w:rPr>
      </w:pPr>
      <w:r w:rsidRPr="00D91885">
        <w:rPr>
          <w:sz w:val="26"/>
          <w:szCs w:val="26"/>
          <w:lang w:val="ru-RU" w:eastAsia="ru-RU"/>
        </w:rPr>
        <w:t>П</w:t>
      </w:r>
      <w:r>
        <w:rPr>
          <w:sz w:val="26"/>
          <w:szCs w:val="26"/>
          <w:lang w:val="ru-RU" w:eastAsia="ru-RU"/>
        </w:rPr>
        <w:t xml:space="preserve">рограмма </w:t>
      </w:r>
      <w:proofErr w:type="spellStart"/>
      <w:r>
        <w:rPr>
          <w:sz w:val="26"/>
          <w:szCs w:val="26"/>
          <w:lang w:val="ru-RU" w:eastAsia="ru-RU"/>
        </w:rPr>
        <w:t>Intel</w:t>
      </w:r>
      <w:proofErr w:type="spellEnd"/>
      <w:r>
        <w:rPr>
          <w:sz w:val="26"/>
          <w:szCs w:val="26"/>
          <w:lang w:val="ru-RU" w:eastAsia="ru-RU"/>
        </w:rPr>
        <w:t xml:space="preserve"> «Путь к </w:t>
      </w:r>
      <w:proofErr w:type="gramStart"/>
      <w:r>
        <w:rPr>
          <w:sz w:val="26"/>
          <w:szCs w:val="26"/>
          <w:lang w:val="ru-RU" w:eastAsia="ru-RU"/>
        </w:rPr>
        <w:t>успеху»/</w:t>
      </w:r>
      <w:proofErr w:type="gramEnd"/>
      <w:r w:rsidRPr="00D91885">
        <w:rPr>
          <w:sz w:val="26"/>
          <w:szCs w:val="26"/>
          <w:lang w:val="ru-RU" w:eastAsia="ru-RU"/>
        </w:rPr>
        <w:t>«Технологии и местное сообщество». 2006-2007 г</w:t>
      </w:r>
    </w:p>
    <w:p w:rsidR="00D91885" w:rsidRPr="00D91885" w:rsidRDefault="00D91885" w:rsidP="00D91885">
      <w:pPr>
        <w:widowControl/>
        <w:numPr>
          <w:ilvl w:val="0"/>
          <w:numId w:val="33"/>
        </w:numPr>
        <w:autoSpaceDE/>
        <w:autoSpaceDN/>
        <w:spacing w:line="20" w:lineRule="atLeast"/>
        <w:ind w:left="-284" w:firstLine="0"/>
        <w:contextualSpacing/>
        <w:jc w:val="both"/>
        <w:rPr>
          <w:sz w:val="26"/>
          <w:szCs w:val="26"/>
          <w:lang w:val="ru-RU" w:eastAsia="ru-RU"/>
        </w:rPr>
      </w:pPr>
      <w:r w:rsidRPr="00D91885">
        <w:rPr>
          <w:sz w:val="26"/>
          <w:szCs w:val="26"/>
          <w:lang w:val="ru-RU" w:eastAsia="ru-RU"/>
        </w:rPr>
        <w:t xml:space="preserve">Организация проектной деятельности школьников в рамках школьного научного общества по информатике//Российская школа и Интернет: Материалы II Всероссийской конференции. – С.-Петербург, 2002 – с.55-56. </w:t>
      </w:r>
    </w:p>
    <w:p w:rsidR="00D91885" w:rsidRPr="00D91885" w:rsidRDefault="00D91885" w:rsidP="00D91885">
      <w:pPr>
        <w:widowControl/>
        <w:numPr>
          <w:ilvl w:val="0"/>
          <w:numId w:val="33"/>
        </w:numPr>
        <w:autoSpaceDE/>
        <w:autoSpaceDN/>
        <w:spacing w:line="20" w:lineRule="atLeast"/>
        <w:ind w:left="-284" w:firstLine="0"/>
        <w:contextualSpacing/>
        <w:jc w:val="both"/>
        <w:rPr>
          <w:sz w:val="26"/>
          <w:szCs w:val="26"/>
          <w:lang w:val="ru-RU" w:eastAsia="ru-RU"/>
        </w:rPr>
      </w:pPr>
      <w:r w:rsidRPr="00D91885">
        <w:rPr>
          <w:sz w:val="26"/>
          <w:szCs w:val="26"/>
          <w:lang w:val="ru-RU" w:eastAsia="ru-RU"/>
        </w:rPr>
        <w:t xml:space="preserve">Проектно-исследовательская </w:t>
      </w:r>
      <w:proofErr w:type="spellStart"/>
      <w:r w:rsidRPr="00D91885">
        <w:rPr>
          <w:sz w:val="26"/>
          <w:szCs w:val="26"/>
          <w:lang w:val="ru-RU" w:eastAsia="ru-RU"/>
        </w:rPr>
        <w:t>деятельност</w:t>
      </w:r>
      <w:proofErr w:type="spellEnd"/>
      <w:r w:rsidRPr="00D91885">
        <w:rPr>
          <w:sz w:val="26"/>
          <w:szCs w:val="26"/>
          <w:lang w:val="ru-RU" w:eastAsia="ru-RU"/>
        </w:rPr>
        <w:t xml:space="preserve"> школьников с использованием ИКТ//Информационные технологии в образовании (ИТО-2003): Материалы</w:t>
      </w:r>
    </w:p>
    <w:p w:rsidR="00D91885" w:rsidRPr="00D91885" w:rsidRDefault="00D91885" w:rsidP="00D91885">
      <w:pPr>
        <w:widowControl/>
        <w:autoSpaceDE/>
        <w:autoSpaceDN/>
        <w:spacing w:line="20" w:lineRule="atLeast"/>
        <w:ind w:left="-284"/>
        <w:jc w:val="both"/>
        <w:rPr>
          <w:b/>
          <w:sz w:val="26"/>
          <w:szCs w:val="26"/>
          <w:lang w:val="ru-RU" w:eastAsia="ru-RU"/>
        </w:rPr>
      </w:pPr>
    </w:p>
    <w:p w:rsidR="00D91885" w:rsidRPr="00D91885" w:rsidRDefault="00D91885" w:rsidP="00D91885">
      <w:pPr>
        <w:widowControl/>
        <w:autoSpaceDE/>
        <w:autoSpaceDN/>
        <w:spacing w:line="20" w:lineRule="atLeast"/>
        <w:ind w:left="-284"/>
        <w:jc w:val="both"/>
        <w:rPr>
          <w:b/>
          <w:sz w:val="26"/>
          <w:szCs w:val="26"/>
          <w:lang w:val="ru-RU" w:eastAsia="ru-RU"/>
        </w:rPr>
      </w:pPr>
      <w:r w:rsidRPr="00D91885">
        <w:rPr>
          <w:b/>
          <w:sz w:val="26"/>
          <w:szCs w:val="26"/>
          <w:lang w:val="ru-RU" w:eastAsia="ru-RU"/>
        </w:rPr>
        <w:t>Рекомендуемая литература для обучающихся</w:t>
      </w:r>
    </w:p>
    <w:p w:rsidR="00D91885" w:rsidRPr="00D91885" w:rsidRDefault="00D91885" w:rsidP="00D91885">
      <w:pPr>
        <w:widowControl/>
        <w:autoSpaceDE/>
        <w:autoSpaceDN/>
        <w:spacing w:line="20" w:lineRule="atLeast"/>
        <w:ind w:left="-284"/>
        <w:jc w:val="both"/>
        <w:rPr>
          <w:sz w:val="26"/>
          <w:szCs w:val="26"/>
          <w:lang w:val="ru-RU" w:eastAsia="ru-RU"/>
        </w:rPr>
      </w:pPr>
      <w:r w:rsidRPr="00D91885">
        <w:rPr>
          <w:sz w:val="26"/>
          <w:szCs w:val="26"/>
          <w:lang w:val="ru-RU" w:eastAsia="ru-RU"/>
        </w:rPr>
        <w:t>1.</w:t>
      </w:r>
      <w:r w:rsidRPr="00D91885">
        <w:rPr>
          <w:sz w:val="26"/>
          <w:szCs w:val="26"/>
          <w:lang w:val="ru-RU" w:eastAsia="ru-RU"/>
        </w:rPr>
        <w:tab/>
      </w:r>
      <w:proofErr w:type="spellStart"/>
      <w:r w:rsidRPr="00D91885">
        <w:rPr>
          <w:sz w:val="26"/>
          <w:szCs w:val="26"/>
          <w:lang w:val="ru-RU" w:eastAsia="ru-RU"/>
        </w:rPr>
        <w:t>Кирмайер</w:t>
      </w:r>
      <w:proofErr w:type="spellEnd"/>
      <w:r w:rsidRPr="00D91885">
        <w:rPr>
          <w:sz w:val="26"/>
          <w:szCs w:val="26"/>
          <w:lang w:val="ru-RU" w:eastAsia="ru-RU"/>
        </w:rPr>
        <w:t xml:space="preserve"> Г. Мультимедиа. — М.: </w:t>
      </w:r>
      <w:proofErr w:type="spellStart"/>
      <w:r w:rsidRPr="00D91885">
        <w:rPr>
          <w:sz w:val="26"/>
          <w:szCs w:val="26"/>
          <w:lang w:val="ru-RU" w:eastAsia="ru-RU"/>
        </w:rPr>
        <w:t>Малип</w:t>
      </w:r>
      <w:proofErr w:type="spellEnd"/>
      <w:r w:rsidRPr="00D91885">
        <w:rPr>
          <w:sz w:val="26"/>
          <w:szCs w:val="26"/>
          <w:lang w:val="ru-RU" w:eastAsia="ru-RU"/>
        </w:rPr>
        <w:t xml:space="preserve">, 2004. </w:t>
      </w:r>
    </w:p>
    <w:p w:rsidR="00D91885" w:rsidRPr="00D91885" w:rsidRDefault="00D91885" w:rsidP="00D91885">
      <w:pPr>
        <w:widowControl/>
        <w:autoSpaceDE/>
        <w:autoSpaceDN/>
        <w:spacing w:line="20" w:lineRule="atLeast"/>
        <w:ind w:left="-284"/>
        <w:jc w:val="both"/>
        <w:rPr>
          <w:sz w:val="26"/>
          <w:szCs w:val="26"/>
          <w:lang w:val="ru-RU" w:eastAsia="ru-RU"/>
        </w:rPr>
      </w:pPr>
      <w:r w:rsidRPr="00D91885">
        <w:rPr>
          <w:sz w:val="26"/>
          <w:szCs w:val="26"/>
          <w:lang w:val="ru-RU" w:eastAsia="ru-RU"/>
        </w:rPr>
        <w:t>2.</w:t>
      </w:r>
      <w:r w:rsidRPr="00D91885">
        <w:rPr>
          <w:sz w:val="26"/>
          <w:szCs w:val="26"/>
          <w:lang w:val="ru-RU" w:eastAsia="ru-RU"/>
        </w:rPr>
        <w:tab/>
        <w:t xml:space="preserve">Учебник (руководство) </w:t>
      </w:r>
      <w:proofErr w:type="gramStart"/>
      <w:r w:rsidRPr="00D91885">
        <w:rPr>
          <w:sz w:val="26"/>
          <w:szCs w:val="26"/>
          <w:lang w:val="ru-RU" w:eastAsia="ru-RU"/>
        </w:rPr>
        <w:t xml:space="preserve">по  </w:t>
      </w:r>
      <w:proofErr w:type="spellStart"/>
      <w:r w:rsidRPr="00D91885">
        <w:rPr>
          <w:sz w:val="26"/>
          <w:szCs w:val="26"/>
          <w:lang w:val="ru-RU" w:eastAsia="ru-RU"/>
        </w:rPr>
        <w:t>html</w:t>
      </w:r>
      <w:proofErr w:type="spellEnd"/>
      <w:proofErr w:type="gramEnd"/>
      <w:r w:rsidRPr="00D91885">
        <w:rPr>
          <w:sz w:val="26"/>
          <w:szCs w:val="26"/>
          <w:lang w:val="ru-RU" w:eastAsia="ru-RU"/>
        </w:rPr>
        <w:t xml:space="preserve"> . М.П. </w:t>
      </w:r>
      <w:proofErr w:type="spellStart"/>
      <w:proofErr w:type="gramStart"/>
      <w:r w:rsidRPr="00D91885">
        <w:rPr>
          <w:sz w:val="26"/>
          <w:szCs w:val="26"/>
          <w:lang w:val="ru-RU" w:eastAsia="ru-RU"/>
        </w:rPr>
        <w:t>Юшкин,М</w:t>
      </w:r>
      <w:proofErr w:type="spellEnd"/>
      <w:r w:rsidRPr="00D91885">
        <w:rPr>
          <w:sz w:val="26"/>
          <w:szCs w:val="26"/>
          <w:lang w:val="ru-RU" w:eastAsia="ru-RU"/>
        </w:rPr>
        <w:t>.</w:t>
      </w:r>
      <w:proofErr w:type="gramEnd"/>
      <w:r w:rsidRPr="00D91885">
        <w:rPr>
          <w:sz w:val="26"/>
          <w:szCs w:val="26"/>
          <w:lang w:val="ru-RU" w:eastAsia="ru-RU"/>
        </w:rPr>
        <w:t>: Бином. 2009.-С.236.</w:t>
      </w:r>
    </w:p>
    <w:p w:rsidR="00D91885" w:rsidRPr="00D91885" w:rsidRDefault="00D91885" w:rsidP="00D91885">
      <w:pPr>
        <w:widowControl/>
        <w:autoSpaceDE/>
        <w:autoSpaceDN/>
        <w:spacing w:line="20" w:lineRule="atLeast"/>
        <w:ind w:left="-284"/>
        <w:jc w:val="both"/>
        <w:rPr>
          <w:sz w:val="26"/>
          <w:szCs w:val="26"/>
          <w:lang w:val="ru-RU" w:eastAsia="ru-RU"/>
        </w:rPr>
      </w:pPr>
      <w:r w:rsidRPr="00D91885">
        <w:rPr>
          <w:sz w:val="26"/>
          <w:szCs w:val="26"/>
          <w:lang w:val="ru-RU" w:eastAsia="ru-RU"/>
        </w:rPr>
        <w:t>3.</w:t>
      </w:r>
      <w:r w:rsidRPr="00D91885">
        <w:rPr>
          <w:sz w:val="26"/>
          <w:szCs w:val="26"/>
          <w:lang w:val="ru-RU" w:eastAsia="ru-RU"/>
        </w:rPr>
        <w:tab/>
        <w:t xml:space="preserve">Электронный мультимедийный учебник по созданию презентации в </w:t>
      </w:r>
      <w:proofErr w:type="spellStart"/>
      <w:r w:rsidRPr="00D91885">
        <w:rPr>
          <w:sz w:val="26"/>
          <w:szCs w:val="26"/>
          <w:lang w:val="ru-RU" w:eastAsia="ru-RU"/>
        </w:rPr>
        <w:t>PowerPoint.И.П</w:t>
      </w:r>
      <w:proofErr w:type="spellEnd"/>
      <w:r w:rsidRPr="00D91885">
        <w:rPr>
          <w:sz w:val="26"/>
          <w:szCs w:val="26"/>
          <w:lang w:val="ru-RU" w:eastAsia="ru-RU"/>
        </w:rPr>
        <w:t xml:space="preserve">. </w:t>
      </w:r>
      <w:proofErr w:type="spellStart"/>
      <w:proofErr w:type="gramStart"/>
      <w:r w:rsidRPr="00D91885">
        <w:rPr>
          <w:sz w:val="26"/>
          <w:szCs w:val="26"/>
          <w:lang w:val="ru-RU" w:eastAsia="ru-RU"/>
        </w:rPr>
        <w:t>Гавриленков,М</w:t>
      </w:r>
      <w:proofErr w:type="spellEnd"/>
      <w:r w:rsidRPr="00D91885">
        <w:rPr>
          <w:sz w:val="26"/>
          <w:szCs w:val="26"/>
          <w:lang w:val="ru-RU" w:eastAsia="ru-RU"/>
        </w:rPr>
        <w:t>.</w:t>
      </w:r>
      <w:proofErr w:type="gramEnd"/>
      <w:r w:rsidRPr="00D91885">
        <w:rPr>
          <w:sz w:val="26"/>
          <w:szCs w:val="26"/>
          <w:lang w:val="ru-RU" w:eastAsia="ru-RU"/>
        </w:rPr>
        <w:t>: Бином. 2006.-С.289.</w:t>
      </w:r>
    </w:p>
    <w:p w:rsidR="00D91885" w:rsidRPr="00D91885" w:rsidRDefault="00D91885" w:rsidP="00D91885">
      <w:pPr>
        <w:widowControl/>
        <w:autoSpaceDE/>
        <w:autoSpaceDN/>
        <w:spacing w:line="20" w:lineRule="atLeast"/>
        <w:ind w:left="-284"/>
        <w:jc w:val="both"/>
        <w:rPr>
          <w:sz w:val="26"/>
          <w:szCs w:val="26"/>
          <w:lang w:val="ru-RU" w:eastAsia="ru-RU"/>
        </w:rPr>
      </w:pPr>
      <w:r w:rsidRPr="00D91885">
        <w:rPr>
          <w:sz w:val="26"/>
          <w:szCs w:val="26"/>
          <w:lang w:val="ru-RU" w:eastAsia="ru-RU"/>
        </w:rPr>
        <w:t>4.</w:t>
      </w:r>
      <w:r w:rsidRPr="00D91885">
        <w:rPr>
          <w:sz w:val="26"/>
          <w:szCs w:val="26"/>
          <w:lang w:val="ru-RU" w:eastAsia="ru-RU"/>
        </w:rPr>
        <w:tab/>
        <w:t xml:space="preserve">Дмитрий Лазарев Презентация: Лучше один раз увидеть! — М.: «Альпина Бизнес Букс», 2009. — С. 142. </w:t>
      </w:r>
    </w:p>
    <w:p w:rsidR="00D91885" w:rsidRPr="00D91885" w:rsidRDefault="00D91885" w:rsidP="00D91885">
      <w:pPr>
        <w:widowControl/>
        <w:autoSpaceDE/>
        <w:autoSpaceDN/>
        <w:spacing w:line="20" w:lineRule="atLeast"/>
        <w:ind w:left="-284"/>
        <w:jc w:val="both"/>
        <w:rPr>
          <w:sz w:val="26"/>
          <w:szCs w:val="26"/>
          <w:lang w:eastAsia="ru-RU"/>
        </w:rPr>
      </w:pPr>
      <w:r w:rsidRPr="00D91885">
        <w:rPr>
          <w:sz w:val="26"/>
          <w:szCs w:val="26"/>
          <w:lang w:eastAsia="ru-RU"/>
        </w:rPr>
        <w:t>5.</w:t>
      </w:r>
      <w:r w:rsidRPr="00D91885">
        <w:rPr>
          <w:sz w:val="26"/>
          <w:szCs w:val="26"/>
          <w:lang w:eastAsia="ru-RU"/>
        </w:rPr>
        <w:tab/>
      </w:r>
      <w:proofErr w:type="spellStart"/>
      <w:r w:rsidRPr="00D91885">
        <w:rPr>
          <w:sz w:val="26"/>
          <w:szCs w:val="26"/>
          <w:lang w:val="ru-RU" w:eastAsia="ru-RU"/>
        </w:rPr>
        <w:t>ДугЛоу</w:t>
      </w:r>
      <w:r w:rsidRPr="00D91885">
        <w:rPr>
          <w:sz w:val="26"/>
          <w:szCs w:val="26"/>
          <w:lang w:eastAsia="ru-RU"/>
        </w:rPr>
        <w:t>MicrosoftOffice</w:t>
      </w:r>
      <w:proofErr w:type="spellEnd"/>
      <w:r w:rsidRPr="00D91885">
        <w:rPr>
          <w:sz w:val="26"/>
          <w:szCs w:val="26"/>
          <w:lang w:eastAsia="ru-RU"/>
        </w:rPr>
        <w:t xml:space="preserve"> PowerPoint 2007 </w:t>
      </w:r>
      <w:r w:rsidRPr="00D91885">
        <w:rPr>
          <w:sz w:val="26"/>
          <w:szCs w:val="26"/>
          <w:lang w:val="ru-RU" w:eastAsia="ru-RU"/>
        </w:rPr>
        <w:t>для</w:t>
      </w:r>
      <w:r w:rsidRPr="00D91885">
        <w:rPr>
          <w:sz w:val="26"/>
          <w:szCs w:val="26"/>
          <w:lang w:eastAsia="ru-RU"/>
        </w:rPr>
        <w:t xml:space="preserve"> "</w:t>
      </w:r>
      <w:r w:rsidRPr="00D91885">
        <w:rPr>
          <w:sz w:val="26"/>
          <w:szCs w:val="26"/>
          <w:lang w:val="ru-RU" w:eastAsia="ru-RU"/>
        </w:rPr>
        <w:t>чайников</w:t>
      </w:r>
      <w:r w:rsidRPr="00D91885">
        <w:rPr>
          <w:sz w:val="26"/>
          <w:szCs w:val="26"/>
          <w:lang w:eastAsia="ru-RU"/>
        </w:rPr>
        <w:t xml:space="preserve">" - Microsoft Office PowerPoint 2007 For Dummies. — </w:t>
      </w:r>
      <w:proofErr w:type="gramStart"/>
      <w:r w:rsidRPr="00D91885">
        <w:rPr>
          <w:sz w:val="26"/>
          <w:szCs w:val="26"/>
          <w:lang w:val="ru-RU" w:eastAsia="ru-RU"/>
        </w:rPr>
        <w:t>М</w:t>
      </w:r>
      <w:r w:rsidRPr="00D91885">
        <w:rPr>
          <w:sz w:val="26"/>
          <w:szCs w:val="26"/>
          <w:lang w:eastAsia="ru-RU"/>
        </w:rPr>
        <w:t>.:</w:t>
      </w:r>
      <w:proofErr w:type="gramEnd"/>
      <w:r w:rsidRPr="00D91885">
        <w:rPr>
          <w:sz w:val="26"/>
          <w:szCs w:val="26"/>
          <w:lang w:eastAsia="ru-RU"/>
        </w:rPr>
        <w:t xml:space="preserve"> «</w:t>
      </w:r>
      <w:r w:rsidRPr="00D91885">
        <w:rPr>
          <w:sz w:val="26"/>
          <w:szCs w:val="26"/>
          <w:lang w:val="ru-RU" w:eastAsia="ru-RU"/>
        </w:rPr>
        <w:t>Диалектика</w:t>
      </w:r>
      <w:r w:rsidRPr="00D91885">
        <w:rPr>
          <w:sz w:val="26"/>
          <w:szCs w:val="26"/>
          <w:lang w:eastAsia="ru-RU"/>
        </w:rPr>
        <w:t xml:space="preserve">», 2007. — </w:t>
      </w:r>
      <w:r w:rsidRPr="00D91885">
        <w:rPr>
          <w:sz w:val="26"/>
          <w:szCs w:val="26"/>
          <w:lang w:val="ru-RU" w:eastAsia="ru-RU"/>
        </w:rPr>
        <w:t>С</w:t>
      </w:r>
      <w:r w:rsidRPr="00D91885">
        <w:rPr>
          <w:sz w:val="26"/>
          <w:szCs w:val="26"/>
          <w:lang w:eastAsia="ru-RU"/>
        </w:rPr>
        <w:t>. 288</w:t>
      </w:r>
    </w:p>
    <w:p w:rsidR="00C8321D" w:rsidRPr="00D91885" w:rsidRDefault="00C8321D" w:rsidP="00C8321D">
      <w:pPr>
        <w:shd w:val="clear" w:color="auto" w:fill="FFFFFF"/>
        <w:tabs>
          <w:tab w:val="left" w:pos="283"/>
        </w:tabs>
        <w:suppressAutoHyphens/>
        <w:autoSpaceDN/>
        <w:spacing w:before="99" w:line="360" w:lineRule="auto"/>
        <w:ind w:left="15" w:right="110"/>
        <w:jc w:val="both"/>
        <w:rPr>
          <w:sz w:val="24"/>
          <w:szCs w:val="24"/>
        </w:rPr>
      </w:pPr>
    </w:p>
    <w:sectPr w:rsidR="00C8321D" w:rsidRPr="00D91885" w:rsidSect="00693496">
      <w:pgSz w:w="11900" w:h="16820"/>
      <w:pgMar w:top="709" w:right="740" w:bottom="280" w:left="158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23DE" w:rsidRDefault="004E23DE" w:rsidP="00F674B3">
      <w:r>
        <w:separator/>
      </w:r>
    </w:p>
  </w:endnote>
  <w:endnote w:type="continuationSeparator" w:id="0">
    <w:p w:rsidR="004E23DE" w:rsidRDefault="004E23DE" w:rsidP="00F67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23DE" w:rsidRDefault="004E23DE" w:rsidP="00F674B3">
      <w:r>
        <w:separator/>
      </w:r>
    </w:p>
  </w:footnote>
  <w:footnote w:type="continuationSeparator" w:id="0">
    <w:p w:rsidR="004E23DE" w:rsidRDefault="004E23DE" w:rsidP="00F674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1E0A" w:rsidRDefault="00D61E0A">
    <w:pPr>
      <w:pStyle w:val="a3"/>
      <w:spacing w:line="14" w:lineRule="auto"/>
      <w:rPr>
        <w:b w:val="0"/>
        <w:sz w:val="2"/>
      </w:rPr>
    </w:pPr>
    <w:r>
      <w:rPr>
        <w:noProof/>
        <w:lang w:val="ru-RU" w:eastAsia="ru-RU"/>
      </w:rPr>
      <w:drawing>
        <wp:anchor distT="0" distB="0" distL="0" distR="0" simplePos="0" relativeHeight="251657216" behindDoc="1" locked="0" layoutInCell="1" allowOverlap="1">
          <wp:simplePos x="0" y="0"/>
          <wp:positionH relativeFrom="page">
            <wp:posOffset>1133475</wp:posOffset>
          </wp:positionH>
          <wp:positionV relativeFrom="page">
            <wp:posOffset>2787947</wp:posOffset>
          </wp:positionV>
          <wp:extent cx="5289550" cy="5104804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289550" cy="510480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B"/>
    <w:multiLevelType w:val="singleLevel"/>
    <w:tmpl w:val="0000000B"/>
    <w:name w:val="WW8Num11"/>
    <w:lvl w:ilvl="0">
      <w:numFmt w:val="bullet"/>
      <w:lvlText w:val="□"/>
      <w:lvlJc w:val="left"/>
      <w:pPr>
        <w:tabs>
          <w:tab w:val="num" w:pos="0"/>
        </w:tabs>
        <w:ind w:left="734" w:hanging="360"/>
      </w:pPr>
      <w:rPr>
        <w:rFonts w:ascii="Times New Roman" w:hAnsi="Times New Roman" w:cs="Times New Roman"/>
        <w:b/>
        <w:color w:val="000000"/>
        <w:sz w:val="28"/>
        <w:szCs w:val="28"/>
      </w:rPr>
    </w:lvl>
  </w:abstractNum>
  <w:abstractNum w:abstractNumId="1">
    <w:nsid w:val="00000010"/>
    <w:multiLevelType w:val="single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  <w:sz w:val="20"/>
      </w:rPr>
    </w:lvl>
  </w:abstractNum>
  <w:abstractNum w:abstractNumId="2">
    <w:nsid w:val="00000013"/>
    <w:multiLevelType w:val="single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sz w:val="28"/>
        <w:szCs w:val="28"/>
      </w:rPr>
    </w:lvl>
  </w:abstractNum>
  <w:abstractNum w:abstractNumId="3">
    <w:nsid w:val="00000014"/>
    <w:multiLevelType w:val="singleLevel"/>
    <w:tmpl w:val="00000014"/>
    <w:name w:val="WW8Num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</w:abstractNum>
  <w:abstractNum w:abstractNumId="4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5">
    <w:nsid w:val="00000018"/>
    <w:multiLevelType w:val="singleLevel"/>
    <w:tmpl w:val="00000018"/>
    <w:name w:val="WW8Num24"/>
    <w:lvl w:ilvl="0">
      <w:numFmt w:val="bullet"/>
      <w:lvlText w:val="□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01293F32"/>
    <w:multiLevelType w:val="multilevel"/>
    <w:tmpl w:val="9CCEF344"/>
    <w:lvl w:ilvl="0">
      <w:start w:val="2"/>
      <w:numFmt w:val="decimal"/>
      <w:lvlText w:val="%1)"/>
      <w:lvlJc w:val="left"/>
      <w:pPr>
        <w:ind w:left="101" w:hanging="304"/>
      </w:pPr>
      <w:rPr>
        <w:rFonts w:ascii="Times New Roman" w:eastAsia="Times New Roman" w:hAnsi="Times New Roman" w:cs="Times New Roman" w:hint="default"/>
        <w:b/>
        <w:bCs/>
        <w:color w:val="FF0000"/>
        <w:spacing w:val="-16"/>
        <w:w w:val="100"/>
        <w:sz w:val="28"/>
        <w:szCs w:val="28"/>
      </w:rPr>
    </w:lvl>
    <w:lvl w:ilvl="1">
      <w:start w:val="1"/>
      <w:numFmt w:val="decimal"/>
      <w:lvlText w:val="%2."/>
      <w:lvlJc w:val="left"/>
      <w:pPr>
        <w:ind w:left="1210" w:hanging="2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</w:rPr>
    </w:lvl>
    <w:lvl w:ilvl="2">
      <w:start w:val="1"/>
      <w:numFmt w:val="decimal"/>
      <w:lvlText w:val="%2.%3"/>
      <w:lvlJc w:val="left"/>
      <w:pPr>
        <w:ind w:left="1350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</w:rPr>
    </w:lvl>
    <w:lvl w:ilvl="3">
      <w:numFmt w:val="bullet"/>
      <w:lvlText w:val="•"/>
      <w:lvlJc w:val="left"/>
      <w:pPr>
        <w:ind w:left="1360" w:hanging="420"/>
      </w:pPr>
      <w:rPr>
        <w:rFonts w:hint="default"/>
      </w:rPr>
    </w:lvl>
    <w:lvl w:ilvl="4">
      <w:numFmt w:val="bullet"/>
      <w:lvlText w:val="•"/>
      <w:lvlJc w:val="left"/>
      <w:pPr>
        <w:ind w:left="2531" w:hanging="420"/>
      </w:pPr>
      <w:rPr>
        <w:rFonts w:hint="default"/>
      </w:rPr>
    </w:lvl>
    <w:lvl w:ilvl="5">
      <w:numFmt w:val="bullet"/>
      <w:lvlText w:val="•"/>
      <w:lvlJc w:val="left"/>
      <w:pPr>
        <w:ind w:left="3702" w:hanging="420"/>
      </w:pPr>
      <w:rPr>
        <w:rFonts w:hint="default"/>
      </w:rPr>
    </w:lvl>
    <w:lvl w:ilvl="6">
      <w:numFmt w:val="bullet"/>
      <w:lvlText w:val="•"/>
      <w:lvlJc w:val="left"/>
      <w:pPr>
        <w:ind w:left="4874" w:hanging="420"/>
      </w:pPr>
      <w:rPr>
        <w:rFonts w:hint="default"/>
      </w:rPr>
    </w:lvl>
    <w:lvl w:ilvl="7">
      <w:numFmt w:val="bullet"/>
      <w:lvlText w:val="•"/>
      <w:lvlJc w:val="left"/>
      <w:pPr>
        <w:ind w:left="6045" w:hanging="420"/>
      </w:pPr>
      <w:rPr>
        <w:rFonts w:hint="default"/>
      </w:rPr>
    </w:lvl>
    <w:lvl w:ilvl="8">
      <w:numFmt w:val="bullet"/>
      <w:lvlText w:val="•"/>
      <w:lvlJc w:val="left"/>
      <w:pPr>
        <w:ind w:left="7217" w:hanging="420"/>
      </w:pPr>
      <w:rPr>
        <w:rFonts w:hint="default"/>
      </w:rPr>
    </w:lvl>
  </w:abstractNum>
  <w:abstractNum w:abstractNumId="7">
    <w:nsid w:val="019E3C92"/>
    <w:multiLevelType w:val="hybridMultilevel"/>
    <w:tmpl w:val="D08E93D0"/>
    <w:lvl w:ilvl="0" w:tplc="071C28A0">
      <w:numFmt w:val="bullet"/>
      <w:lvlText w:val="-"/>
      <w:lvlJc w:val="left"/>
      <w:pPr>
        <w:ind w:left="101" w:hanging="164"/>
      </w:pPr>
      <w:rPr>
        <w:rFonts w:ascii="Times New Roman" w:eastAsia="Times New Roman" w:hAnsi="Times New Roman" w:cs="Times New Roman" w:hint="default"/>
        <w:b/>
        <w:bCs/>
        <w:color w:val="FF0000"/>
        <w:w w:val="100"/>
        <w:sz w:val="28"/>
        <w:szCs w:val="28"/>
      </w:rPr>
    </w:lvl>
    <w:lvl w:ilvl="1" w:tplc="07686136">
      <w:numFmt w:val="bullet"/>
      <w:lvlText w:val="•"/>
      <w:lvlJc w:val="left"/>
      <w:pPr>
        <w:ind w:left="1046" w:hanging="164"/>
      </w:pPr>
      <w:rPr>
        <w:rFonts w:hint="default"/>
      </w:rPr>
    </w:lvl>
    <w:lvl w:ilvl="2" w:tplc="BDF4E822">
      <w:numFmt w:val="bullet"/>
      <w:lvlText w:val="•"/>
      <w:lvlJc w:val="left"/>
      <w:pPr>
        <w:ind w:left="1992" w:hanging="164"/>
      </w:pPr>
      <w:rPr>
        <w:rFonts w:hint="default"/>
      </w:rPr>
    </w:lvl>
    <w:lvl w:ilvl="3" w:tplc="22A2FD0A">
      <w:numFmt w:val="bullet"/>
      <w:lvlText w:val="•"/>
      <w:lvlJc w:val="left"/>
      <w:pPr>
        <w:ind w:left="2938" w:hanging="164"/>
      </w:pPr>
      <w:rPr>
        <w:rFonts w:hint="default"/>
      </w:rPr>
    </w:lvl>
    <w:lvl w:ilvl="4" w:tplc="360CB23E">
      <w:numFmt w:val="bullet"/>
      <w:lvlText w:val="•"/>
      <w:lvlJc w:val="left"/>
      <w:pPr>
        <w:ind w:left="3884" w:hanging="164"/>
      </w:pPr>
      <w:rPr>
        <w:rFonts w:hint="default"/>
      </w:rPr>
    </w:lvl>
    <w:lvl w:ilvl="5" w:tplc="7826A688">
      <w:numFmt w:val="bullet"/>
      <w:lvlText w:val="•"/>
      <w:lvlJc w:val="left"/>
      <w:pPr>
        <w:ind w:left="4830" w:hanging="164"/>
      </w:pPr>
      <w:rPr>
        <w:rFonts w:hint="default"/>
      </w:rPr>
    </w:lvl>
    <w:lvl w:ilvl="6" w:tplc="4A923418">
      <w:numFmt w:val="bullet"/>
      <w:lvlText w:val="•"/>
      <w:lvlJc w:val="left"/>
      <w:pPr>
        <w:ind w:left="5776" w:hanging="164"/>
      </w:pPr>
      <w:rPr>
        <w:rFonts w:hint="default"/>
      </w:rPr>
    </w:lvl>
    <w:lvl w:ilvl="7" w:tplc="0DD29D7A">
      <w:numFmt w:val="bullet"/>
      <w:lvlText w:val="•"/>
      <w:lvlJc w:val="left"/>
      <w:pPr>
        <w:ind w:left="6722" w:hanging="164"/>
      </w:pPr>
      <w:rPr>
        <w:rFonts w:hint="default"/>
      </w:rPr>
    </w:lvl>
    <w:lvl w:ilvl="8" w:tplc="DDEC6ADC">
      <w:numFmt w:val="bullet"/>
      <w:lvlText w:val="•"/>
      <w:lvlJc w:val="left"/>
      <w:pPr>
        <w:ind w:left="7668" w:hanging="164"/>
      </w:pPr>
      <w:rPr>
        <w:rFonts w:hint="default"/>
      </w:rPr>
    </w:lvl>
  </w:abstractNum>
  <w:abstractNum w:abstractNumId="8">
    <w:nsid w:val="045A18CD"/>
    <w:multiLevelType w:val="hybridMultilevel"/>
    <w:tmpl w:val="C80E4B10"/>
    <w:lvl w:ilvl="0" w:tplc="DC7410FA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11CF5DBD"/>
    <w:multiLevelType w:val="hybridMultilevel"/>
    <w:tmpl w:val="B058D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6A736C"/>
    <w:multiLevelType w:val="hybridMultilevel"/>
    <w:tmpl w:val="899E0864"/>
    <w:lvl w:ilvl="0" w:tplc="33940BE6">
      <w:numFmt w:val="bullet"/>
      <w:lvlText w:val="-"/>
      <w:lvlJc w:val="left"/>
      <w:pPr>
        <w:ind w:left="101" w:hanging="164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E766F2F2">
      <w:numFmt w:val="bullet"/>
      <w:lvlText w:val="•"/>
      <w:lvlJc w:val="left"/>
      <w:pPr>
        <w:ind w:left="1046" w:hanging="164"/>
      </w:pPr>
      <w:rPr>
        <w:rFonts w:hint="default"/>
      </w:rPr>
    </w:lvl>
    <w:lvl w:ilvl="2" w:tplc="CF8E2324">
      <w:numFmt w:val="bullet"/>
      <w:lvlText w:val="•"/>
      <w:lvlJc w:val="left"/>
      <w:pPr>
        <w:ind w:left="1992" w:hanging="164"/>
      </w:pPr>
      <w:rPr>
        <w:rFonts w:hint="default"/>
      </w:rPr>
    </w:lvl>
    <w:lvl w:ilvl="3" w:tplc="9C0CF12E">
      <w:numFmt w:val="bullet"/>
      <w:lvlText w:val="•"/>
      <w:lvlJc w:val="left"/>
      <w:pPr>
        <w:ind w:left="2938" w:hanging="164"/>
      </w:pPr>
      <w:rPr>
        <w:rFonts w:hint="default"/>
      </w:rPr>
    </w:lvl>
    <w:lvl w:ilvl="4" w:tplc="03F87A3E">
      <w:numFmt w:val="bullet"/>
      <w:lvlText w:val="•"/>
      <w:lvlJc w:val="left"/>
      <w:pPr>
        <w:ind w:left="3884" w:hanging="164"/>
      </w:pPr>
      <w:rPr>
        <w:rFonts w:hint="default"/>
      </w:rPr>
    </w:lvl>
    <w:lvl w:ilvl="5" w:tplc="123AC140">
      <w:numFmt w:val="bullet"/>
      <w:lvlText w:val="•"/>
      <w:lvlJc w:val="left"/>
      <w:pPr>
        <w:ind w:left="4830" w:hanging="164"/>
      </w:pPr>
      <w:rPr>
        <w:rFonts w:hint="default"/>
      </w:rPr>
    </w:lvl>
    <w:lvl w:ilvl="6" w:tplc="464ADEDA">
      <w:numFmt w:val="bullet"/>
      <w:lvlText w:val="•"/>
      <w:lvlJc w:val="left"/>
      <w:pPr>
        <w:ind w:left="5776" w:hanging="164"/>
      </w:pPr>
      <w:rPr>
        <w:rFonts w:hint="default"/>
      </w:rPr>
    </w:lvl>
    <w:lvl w:ilvl="7" w:tplc="10DADF3E">
      <w:numFmt w:val="bullet"/>
      <w:lvlText w:val="•"/>
      <w:lvlJc w:val="left"/>
      <w:pPr>
        <w:ind w:left="6722" w:hanging="164"/>
      </w:pPr>
      <w:rPr>
        <w:rFonts w:hint="default"/>
      </w:rPr>
    </w:lvl>
    <w:lvl w:ilvl="8" w:tplc="E1FAE968">
      <w:numFmt w:val="bullet"/>
      <w:lvlText w:val="•"/>
      <w:lvlJc w:val="left"/>
      <w:pPr>
        <w:ind w:left="7668" w:hanging="164"/>
      </w:pPr>
      <w:rPr>
        <w:rFonts w:hint="default"/>
      </w:rPr>
    </w:lvl>
  </w:abstractNum>
  <w:abstractNum w:abstractNumId="11">
    <w:nsid w:val="18E11BCC"/>
    <w:multiLevelType w:val="hybridMultilevel"/>
    <w:tmpl w:val="C8EA54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C37E03"/>
    <w:multiLevelType w:val="hybridMultilevel"/>
    <w:tmpl w:val="F4643B9E"/>
    <w:lvl w:ilvl="0" w:tplc="87787C62">
      <w:start w:val="3"/>
      <w:numFmt w:val="decimal"/>
      <w:lvlText w:val="%1."/>
      <w:lvlJc w:val="left"/>
      <w:pPr>
        <w:ind w:left="121" w:hanging="326"/>
        <w:jc w:val="right"/>
      </w:pPr>
      <w:rPr>
        <w:rFonts w:ascii="Times New Roman" w:eastAsia="Times New Roman" w:hAnsi="Times New Roman" w:cs="Times New Roman" w:hint="default"/>
        <w:spacing w:val="-25"/>
        <w:w w:val="100"/>
        <w:sz w:val="28"/>
        <w:szCs w:val="28"/>
      </w:rPr>
    </w:lvl>
    <w:lvl w:ilvl="1" w:tplc="3932817C">
      <w:numFmt w:val="bullet"/>
      <w:lvlText w:val="•"/>
      <w:lvlJc w:val="left"/>
      <w:pPr>
        <w:ind w:left="1066" w:hanging="326"/>
      </w:pPr>
      <w:rPr>
        <w:rFonts w:hint="default"/>
      </w:rPr>
    </w:lvl>
    <w:lvl w:ilvl="2" w:tplc="06E25702">
      <w:numFmt w:val="bullet"/>
      <w:lvlText w:val="•"/>
      <w:lvlJc w:val="left"/>
      <w:pPr>
        <w:ind w:left="2012" w:hanging="326"/>
      </w:pPr>
      <w:rPr>
        <w:rFonts w:hint="default"/>
      </w:rPr>
    </w:lvl>
    <w:lvl w:ilvl="3" w:tplc="7BD8A718">
      <w:numFmt w:val="bullet"/>
      <w:lvlText w:val="•"/>
      <w:lvlJc w:val="left"/>
      <w:pPr>
        <w:ind w:left="2958" w:hanging="326"/>
      </w:pPr>
      <w:rPr>
        <w:rFonts w:hint="default"/>
      </w:rPr>
    </w:lvl>
    <w:lvl w:ilvl="4" w:tplc="C640202A">
      <w:numFmt w:val="bullet"/>
      <w:lvlText w:val="•"/>
      <w:lvlJc w:val="left"/>
      <w:pPr>
        <w:ind w:left="3904" w:hanging="326"/>
      </w:pPr>
      <w:rPr>
        <w:rFonts w:hint="default"/>
      </w:rPr>
    </w:lvl>
    <w:lvl w:ilvl="5" w:tplc="68EA7954">
      <w:numFmt w:val="bullet"/>
      <w:lvlText w:val="•"/>
      <w:lvlJc w:val="left"/>
      <w:pPr>
        <w:ind w:left="4850" w:hanging="326"/>
      </w:pPr>
      <w:rPr>
        <w:rFonts w:hint="default"/>
      </w:rPr>
    </w:lvl>
    <w:lvl w:ilvl="6" w:tplc="EE48DDE0">
      <w:numFmt w:val="bullet"/>
      <w:lvlText w:val="•"/>
      <w:lvlJc w:val="left"/>
      <w:pPr>
        <w:ind w:left="5796" w:hanging="326"/>
      </w:pPr>
      <w:rPr>
        <w:rFonts w:hint="default"/>
      </w:rPr>
    </w:lvl>
    <w:lvl w:ilvl="7" w:tplc="71A65750">
      <w:numFmt w:val="bullet"/>
      <w:lvlText w:val="•"/>
      <w:lvlJc w:val="left"/>
      <w:pPr>
        <w:ind w:left="6742" w:hanging="326"/>
      </w:pPr>
      <w:rPr>
        <w:rFonts w:hint="default"/>
      </w:rPr>
    </w:lvl>
    <w:lvl w:ilvl="8" w:tplc="F5B84D22">
      <w:numFmt w:val="bullet"/>
      <w:lvlText w:val="•"/>
      <w:lvlJc w:val="left"/>
      <w:pPr>
        <w:ind w:left="7688" w:hanging="326"/>
      </w:pPr>
      <w:rPr>
        <w:rFonts w:hint="default"/>
      </w:rPr>
    </w:lvl>
  </w:abstractNum>
  <w:abstractNum w:abstractNumId="13">
    <w:nsid w:val="1C9C4972"/>
    <w:multiLevelType w:val="hybridMultilevel"/>
    <w:tmpl w:val="C172B7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D6E48A8"/>
    <w:multiLevelType w:val="multilevel"/>
    <w:tmpl w:val="C95A35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>
    <w:nsid w:val="29747374"/>
    <w:multiLevelType w:val="multilevel"/>
    <w:tmpl w:val="08BC6D56"/>
    <w:lvl w:ilvl="0">
      <w:start w:val="2"/>
      <w:numFmt w:val="decimal"/>
      <w:lvlText w:val="%1"/>
      <w:lvlJc w:val="left"/>
      <w:pPr>
        <w:ind w:left="2895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07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</w:rPr>
    </w:lvl>
    <w:lvl w:ilvl="2">
      <w:numFmt w:val="bullet"/>
      <w:lvlText w:val="•"/>
      <w:lvlJc w:val="left"/>
      <w:pPr>
        <w:ind w:left="3640" w:hanging="420"/>
      </w:pPr>
      <w:rPr>
        <w:rFonts w:hint="default"/>
      </w:rPr>
    </w:lvl>
    <w:lvl w:ilvl="3">
      <w:numFmt w:val="bullet"/>
      <w:lvlText w:val="•"/>
      <w:lvlJc w:val="left"/>
      <w:pPr>
        <w:ind w:left="4380" w:hanging="420"/>
      </w:pPr>
      <w:rPr>
        <w:rFonts w:hint="default"/>
      </w:rPr>
    </w:lvl>
    <w:lvl w:ilvl="4">
      <w:numFmt w:val="bullet"/>
      <w:lvlText w:val="•"/>
      <w:lvlJc w:val="left"/>
      <w:pPr>
        <w:ind w:left="5120" w:hanging="420"/>
      </w:pPr>
      <w:rPr>
        <w:rFonts w:hint="default"/>
      </w:rPr>
    </w:lvl>
    <w:lvl w:ilvl="5">
      <w:numFmt w:val="bullet"/>
      <w:lvlText w:val="•"/>
      <w:lvlJc w:val="left"/>
      <w:pPr>
        <w:ind w:left="5860" w:hanging="420"/>
      </w:pPr>
      <w:rPr>
        <w:rFonts w:hint="default"/>
      </w:rPr>
    </w:lvl>
    <w:lvl w:ilvl="6">
      <w:numFmt w:val="bullet"/>
      <w:lvlText w:val="•"/>
      <w:lvlJc w:val="left"/>
      <w:pPr>
        <w:ind w:left="6600" w:hanging="420"/>
      </w:pPr>
      <w:rPr>
        <w:rFonts w:hint="default"/>
      </w:rPr>
    </w:lvl>
    <w:lvl w:ilvl="7">
      <w:numFmt w:val="bullet"/>
      <w:lvlText w:val="•"/>
      <w:lvlJc w:val="left"/>
      <w:pPr>
        <w:ind w:left="7340" w:hanging="420"/>
      </w:pPr>
      <w:rPr>
        <w:rFonts w:hint="default"/>
      </w:rPr>
    </w:lvl>
    <w:lvl w:ilvl="8">
      <w:numFmt w:val="bullet"/>
      <w:lvlText w:val="•"/>
      <w:lvlJc w:val="left"/>
      <w:pPr>
        <w:ind w:left="8080" w:hanging="420"/>
      </w:pPr>
      <w:rPr>
        <w:rFonts w:hint="default"/>
      </w:rPr>
    </w:lvl>
  </w:abstractNum>
  <w:abstractNum w:abstractNumId="16">
    <w:nsid w:val="2B686336"/>
    <w:multiLevelType w:val="hybridMultilevel"/>
    <w:tmpl w:val="C3F41402"/>
    <w:lvl w:ilvl="0" w:tplc="1200F43C">
      <w:start w:val="1"/>
      <w:numFmt w:val="decimal"/>
      <w:lvlText w:val="%1."/>
      <w:lvlJc w:val="left"/>
      <w:pPr>
        <w:ind w:left="1090" w:hanging="28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AA84E34">
      <w:numFmt w:val="bullet"/>
      <w:lvlText w:val="•"/>
      <w:lvlJc w:val="left"/>
      <w:pPr>
        <w:ind w:left="1946" w:hanging="280"/>
      </w:pPr>
      <w:rPr>
        <w:rFonts w:hint="default"/>
      </w:rPr>
    </w:lvl>
    <w:lvl w:ilvl="2" w:tplc="B1521374">
      <w:numFmt w:val="bullet"/>
      <w:lvlText w:val="•"/>
      <w:lvlJc w:val="left"/>
      <w:pPr>
        <w:ind w:left="2792" w:hanging="280"/>
      </w:pPr>
      <w:rPr>
        <w:rFonts w:hint="default"/>
      </w:rPr>
    </w:lvl>
    <w:lvl w:ilvl="3" w:tplc="C78E05CA">
      <w:numFmt w:val="bullet"/>
      <w:lvlText w:val="•"/>
      <w:lvlJc w:val="left"/>
      <w:pPr>
        <w:ind w:left="3638" w:hanging="280"/>
      </w:pPr>
      <w:rPr>
        <w:rFonts w:hint="default"/>
      </w:rPr>
    </w:lvl>
    <w:lvl w:ilvl="4" w:tplc="505EBD60">
      <w:numFmt w:val="bullet"/>
      <w:lvlText w:val="•"/>
      <w:lvlJc w:val="left"/>
      <w:pPr>
        <w:ind w:left="4484" w:hanging="280"/>
      </w:pPr>
      <w:rPr>
        <w:rFonts w:hint="default"/>
      </w:rPr>
    </w:lvl>
    <w:lvl w:ilvl="5" w:tplc="8D684C62">
      <w:numFmt w:val="bullet"/>
      <w:lvlText w:val="•"/>
      <w:lvlJc w:val="left"/>
      <w:pPr>
        <w:ind w:left="5330" w:hanging="280"/>
      </w:pPr>
      <w:rPr>
        <w:rFonts w:hint="default"/>
      </w:rPr>
    </w:lvl>
    <w:lvl w:ilvl="6" w:tplc="E318B7F4">
      <w:numFmt w:val="bullet"/>
      <w:lvlText w:val="•"/>
      <w:lvlJc w:val="left"/>
      <w:pPr>
        <w:ind w:left="6176" w:hanging="280"/>
      </w:pPr>
      <w:rPr>
        <w:rFonts w:hint="default"/>
      </w:rPr>
    </w:lvl>
    <w:lvl w:ilvl="7" w:tplc="A4864E12">
      <w:numFmt w:val="bullet"/>
      <w:lvlText w:val="•"/>
      <w:lvlJc w:val="left"/>
      <w:pPr>
        <w:ind w:left="7022" w:hanging="280"/>
      </w:pPr>
      <w:rPr>
        <w:rFonts w:hint="default"/>
      </w:rPr>
    </w:lvl>
    <w:lvl w:ilvl="8" w:tplc="6E8C8F0C">
      <w:numFmt w:val="bullet"/>
      <w:lvlText w:val="•"/>
      <w:lvlJc w:val="left"/>
      <w:pPr>
        <w:ind w:left="7868" w:hanging="280"/>
      </w:pPr>
      <w:rPr>
        <w:rFonts w:hint="default"/>
      </w:rPr>
    </w:lvl>
  </w:abstractNum>
  <w:abstractNum w:abstractNumId="17">
    <w:nsid w:val="2F4D61A8"/>
    <w:multiLevelType w:val="multilevel"/>
    <w:tmpl w:val="66E281A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>
    <w:nsid w:val="304509FF"/>
    <w:multiLevelType w:val="hybridMultilevel"/>
    <w:tmpl w:val="1A9EAA1A"/>
    <w:lvl w:ilvl="0" w:tplc="39E0A17E">
      <w:start w:val="7"/>
      <w:numFmt w:val="decimal"/>
      <w:lvlText w:val="%1."/>
      <w:lvlJc w:val="left"/>
      <w:pPr>
        <w:ind w:left="121" w:hanging="28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FBDCAC10">
      <w:numFmt w:val="bullet"/>
      <w:lvlText w:val="•"/>
      <w:lvlJc w:val="left"/>
      <w:pPr>
        <w:ind w:left="1066" w:hanging="280"/>
      </w:pPr>
      <w:rPr>
        <w:rFonts w:hint="default"/>
      </w:rPr>
    </w:lvl>
    <w:lvl w:ilvl="2" w:tplc="5C28C1E0">
      <w:numFmt w:val="bullet"/>
      <w:lvlText w:val="•"/>
      <w:lvlJc w:val="left"/>
      <w:pPr>
        <w:ind w:left="2012" w:hanging="280"/>
      </w:pPr>
      <w:rPr>
        <w:rFonts w:hint="default"/>
      </w:rPr>
    </w:lvl>
    <w:lvl w:ilvl="3" w:tplc="34B6B284">
      <w:numFmt w:val="bullet"/>
      <w:lvlText w:val="•"/>
      <w:lvlJc w:val="left"/>
      <w:pPr>
        <w:ind w:left="2958" w:hanging="280"/>
      </w:pPr>
      <w:rPr>
        <w:rFonts w:hint="default"/>
      </w:rPr>
    </w:lvl>
    <w:lvl w:ilvl="4" w:tplc="0AFCDEFA">
      <w:numFmt w:val="bullet"/>
      <w:lvlText w:val="•"/>
      <w:lvlJc w:val="left"/>
      <w:pPr>
        <w:ind w:left="3904" w:hanging="280"/>
      </w:pPr>
      <w:rPr>
        <w:rFonts w:hint="default"/>
      </w:rPr>
    </w:lvl>
    <w:lvl w:ilvl="5" w:tplc="A4F84206">
      <w:numFmt w:val="bullet"/>
      <w:lvlText w:val="•"/>
      <w:lvlJc w:val="left"/>
      <w:pPr>
        <w:ind w:left="4850" w:hanging="280"/>
      </w:pPr>
      <w:rPr>
        <w:rFonts w:hint="default"/>
      </w:rPr>
    </w:lvl>
    <w:lvl w:ilvl="6" w:tplc="398895BA">
      <w:numFmt w:val="bullet"/>
      <w:lvlText w:val="•"/>
      <w:lvlJc w:val="left"/>
      <w:pPr>
        <w:ind w:left="5796" w:hanging="280"/>
      </w:pPr>
      <w:rPr>
        <w:rFonts w:hint="default"/>
      </w:rPr>
    </w:lvl>
    <w:lvl w:ilvl="7" w:tplc="A20E960C">
      <w:numFmt w:val="bullet"/>
      <w:lvlText w:val="•"/>
      <w:lvlJc w:val="left"/>
      <w:pPr>
        <w:ind w:left="6742" w:hanging="280"/>
      </w:pPr>
      <w:rPr>
        <w:rFonts w:hint="default"/>
      </w:rPr>
    </w:lvl>
    <w:lvl w:ilvl="8" w:tplc="DF125C16">
      <w:numFmt w:val="bullet"/>
      <w:lvlText w:val="•"/>
      <w:lvlJc w:val="left"/>
      <w:pPr>
        <w:ind w:left="7688" w:hanging="280"/>
      </w:pPr>
      <w:rPr>
        <w:rFonts w:hint="default"/>
      </w:rPr>
    </w:lvl>
  </w:abstractNum>
  <w:abstractNum w:abstractNumId="19">
    <w:nsid w:val="31205113"/>
    <w:multiLevelType w:val="hybridMultilevel"/>
    <w:tmpl w:val="3BE06898"/>
    <w:lvl w:ilvl="0" w:tplc="F8625DE4">
      <w:start w:val="4"/>
      <w:numFmt w:val="decimal"/>
      <w:lvlText w:val="%1."/>
      <w:lvlJc w:val="left"/>
      <w:pPr>
        <w:tabs>
          <w:tab w:val="num" w:pos="690"/>
        </w:tabs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42F2CE5"/>
    <w:multiLevelType w:val="hybridMultilevel"/>
    <w:tmpl w:val="215E893A"/>
    <w:lvl w:ilvl="0" w:tplc="07C8CD0A">
      <w:numFmt w:val="bullet"/>
      <w:lvlText w:val="-"/>
      <w:lvlJc w:val="left"/>
      <w:pPr>
        <w:ind w:left="101" w:hanging="164"/>
      </w:pPr>
      <w:rPr>
        <w:rFonts w:ascii="Times New Roman" w:eastAsia="Times New Roman" w:hAnsi="Times New Roman" w:cs="Times New Roman" w:hint="default"/>
        <w:b/>
        <w:bCs/>
        <w:color w:val="FF0000"/>
        <w:spacing w:val="-11"/>
        <w:w w:val="100"/>
        <w:sz w:val="28"/>
        <w:szCs w:val="28"/>
      </w:rPr>
    </w:lvl>
    <w:lvl w:ilvl="1" w:tplc="87904730">
      <w:numFmt w:val="bullet"/>
      <w:lvlText w:val="•"/>
      <w:lvlJc w:val="left"/>
      <w:pPr>
        <w:ind w:left="1046" w:hanging="164"/>
      </w:pPr>
      <w:rPr>
        <w:rFonts w:hint="default"/>
      </w:rPr>
    </w:lvl>
    <w:lvl w:ilvl="2" w:tplc="9168D3B4">
      <w:numFmt w:val="bullet"/>
      <w:lvlText w:val="•"/>
      <w:lvlJc w:val="left"/>
      <w:pPr>
        <w:ind w:left="1992" w:hanging="164"/>
      </w:pPr>
      <w:rPr>
        <w:rFonts w:hint="default"/>
      </w:rPr>
    </w:lvl>
    <w:lvl w:ilvl="3" w:tplc="3AE26258">
      <w:numFmt w:val="bullet"/>
      <w:lvlText w:val="•"/>
      <w:lvlJc w:val="left"/>
      <w:pPr>
        <w:ind w:left="2938" w:hanging="164"/>
      </w:pPr>
      <w:rPr>
        <w:rFonts w:hint="default"/>
      </w:rPr>
    </w:lvl>
    <w:lvl w:ilvl="4" w:tplc="2422AC74">
      <w:numFmt w:val="bullet"/>
      <w:lvlText w:val="•"/>
      <w:lvlJc w:val="left"/>
      <w:pPr>
        <w:ind w:left="3884" w:hanging="164"/>
      </w:pPr>
      <w:rPr>
        <w:rFonts w:hint="default"/>
      </w:rPr>
    </w:lvl>
    <w:lvl w:ilvl="5" w:tplc="4E12565E">
      <w:numFmt w:val="bullet"/>
      <w:lvlText w:val="•"/>
      <w:lvlJc w:val="left"/>
      <w:pPr>
        <w:ind w:left="4830" w:hanging="164"/>
      </w:pPr>
      <w:rPr>
        <w:rFonts w:hint="default"/>
      </w:rPr>
    </w:lvl>
    <w:lvl w:ilvl="6" w:tplc="D7DCB3F8">
      <w:numFmt w:val="bullet"/>
      <w:lvlText w:val="•"/>
      <w:lvlJc w:val="left"/>
      <w:pPr>
        <w:ind w:left="5776" w:hanging="164"/>
      </w:pPr>
      <w:rPr>
        <w:rFonts w:hint="default"/>
      </w:rPr>
    </w:lvl>
    <w:lvl w:ilvl="7" w:tplc="E744D4CA">
      <w:numFmt w:val="bullet"/>
      <w:lvlText w:val="•"/>
      <w:lvlJc w:val="left"/>
      <w:pPr>
        <w:ind w:left="6722" w:hanging="164"/>
      </w:pPr>
      <w:rPr>
        <w:rFonts w:hint="default"/>
      </w:rPr>
    </w:lvl>
    <w:lvl w:ilvl="8" w:tplc="ECCC09D6">
      <w:numFmt w:val="bullet"/>
      <w:lvlText w:val="•"/>
      <w:lvlJc w:val="left"/>
      <w:pPr>
        <w:ind w:left="7668" w:hanging="164"/>
      </w:pPr>
      <w:rPr>
        <w:rFonts w:hint="default"/>
      </w:rPr>
    </w:lvl>
  </w:abstractNum>
  <w:abstractNum w:abstractNumId="21">
    <w:nsid w:val="4CDC5922"/>
    <w:multiLevelType w:val="hybridMultilevel"/>
    <w:tmpl w:val="49362362"/>
    <w:lvl w:ilvl="0" w:tplc="CBA65DF6">
      <w:start w:val="1"/>
      <w:numFmt w:val="decimal"/>
      <w:lvlText w:val="%1."/>
      <w:lvlJc w:val="left"/>
      <w:pPr>
        <w:ind w:left="101" w:hanging="280"/>
      </w:pPr>
      <w:rPr>
        <w:rFonts w:ascii="Times New Roman" w:eastAsia="Times New Roman" w:hAnsi="Times New Roman" w:cs="Times New Roman" w:hint="default"/>
        <w:spacing w:val="-19"/>
        <w:w w:val="100"/>
        <w:sz w:val="28"/>
        <w:szCs w:val="28"/>
      </w:rPr>
    </w:lvl>
    <w:lvl w:ilvl="1" w:tplc="3F0E600E">
      <w:numFmt w:val="bullet"/>
      <w:lvlText w:val="•"/>
      <w:lvlJc w:val="left"/>
      <w:pPr>
        <w:ind w:left="1046" w:hanging="280"/>
      </w:pPr>
      <w:rPr>
        <w:rFonts w:hint="default"/>
      </w:rPr>
    </w:lvl>
    <w:lvl w:ilvl="2" w:tplc="8EC8FFBC">
      <w:numFmt w:val="bullet"/>
      <w:lvlText w:val="•"/>
      <w:lvlJc w:val="left"/>
      <w:pPr>
        <w:ind w:left="1992" w:hanging="280"/>
      </w:pPr>
      <w:rPr>
        <w:rFonts w:hint="default"/>
      </w:rPr>
    </w:lvl>
    <w:lvl w:ilvl="3" w:tplc="8C369662">
      <w:numFmt w:val="bullet"/>
      <w:lvlText w:val="•"/>
      <w:lvlJc w:val="left"/>
      <w:pPr>
        <w:ind w:left="2938" w:hanging="280"/>
      </w:pPr>
      <w:rPr>
        <w:rFonts w:hint="default"/>
      </w:rPr>
    </w:lvl>
    <w:lvl w:ilvl="4" w:tplc="A83EE4D8">
      <w:numFmt w:val="bullet"/>
      <w:lvlText w:val="•"/>
      <w:lvlJc w:val="left"/>
      <w:pPr>
        <w:ind w:left="3884" w:hanging="280"/>
      </w:pPr>
      <w:rPr>
        <w:rFonts w:hint="default"/>
      </w:rPr>
    </w:lvl>
    <w:lvl w:ilvl="5" w:tplc="B5C6EE02">
      <w:numFmt w:val="bullet"/>
      <w:lvlText w:val="•"/>
      <w:lvlJc w:val="left"/>
      <w:pPr>
        <w:ind w:left="4830" w:hanging="280"/>
      </w:pPr>
      <w:rPr>
        <w:rFonts w:hint="default"/>
      </w:rPr>
    </w:lvl>
    <w:lvl w:ilvl="6" w:tplc="46BACF1C">
      <w:numFmt w:val="bullet"/>
      <w:lvlText w:val="•"/>
      <w:lvlJc w:val="left"/>
      <w:pPr>
        <w:ind w:left="5776" w:hanging="280"/>
      </w:pPr>
      <w:rPr>
        <w:rFonts w:hint="default"/>
      </w:rPr>
    </w:lvl>
    <w:lvl w:ilvl="7" w:tplc="F2E26C00">
      <w:numFmt w:val="bullet"/>
      <w:lvlText w:val="•"/>
      <w:lvlJc w:val="left"/>
      <w:pPr>
        <w:ind w:left="6722" w:hanging="280"/>
      </w:pPr>
      <w:rPr>
        <w:rFonts w:hint="default"/>
      </w:rPr>
    </w:lvl>
    <w:lvl w:ilvl="8" w:tplc="951CF78A">
      <w:numFmt w:val="bullet"/>
      <w:lvlText w:val="•"/>
      <w:lvlJc w:val="left"/>
      <w:pPr>
        <w:ind w:left="7668" w:hanging="280"/>
      </w:pPr>
      <w:rPr>
        <w:rFonts w:hint="default"/>
      </w:rPr>
    </w:lvl>
  </w:abstractNum>
  <w:abstractNum w:abstractNumId="22">
    <w:nsid w:val="4F5548A2"/>
    <w:multiLevelType w:val="hybridMultilevel"/>
    <w:tmpl w:val="7E1A1362"/>
    <w:lvl w:ilvl="0" w:tplc="0000000B">
      <w:numFmt w:val="bullet"/>
      <w:lvlText w:val="□"/>
      <w:lvlJc w:val="left"/>
      <w:pPr>
        <w:ind w:left="360" w:hanging="360"/>
      </w:pPr>
      <w:rPr>
        <w:rFonts w:ascii="Times New Roman" w:hAnsi="Times New Roman" w:cs="Times New Roman" w:hint="default"/>
        <w:b/>
        <w:color w:val="0000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50115136"/>
    <w:multiLevelType w:val="hybridMultilevel"/>
    <w:tmpl w:val="7F0464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7565974"/>
    <w:multiLevelType w:val="hybridMultilevel"/>
    <w:tmpl w:val="5C50C028"/>
    <w:lvl w:ilvl="0" w:tplc="49A46ADA">
      <w:start w:val="1"/>
      <w:numFmt w:val="decimal"/>
      <w:lvlText w:val="%1."/>
      <w:lvlJc w:val="left"/>
      <w:pPr>
        <w:ind w:left="690" w:hanging="360"/>
      </w:pPr>
    </w:lvl>
    <w:lvl w:ilvl="1" w:tplc="04190019">
      <w:start w:val="1"/>
      <w:numFmt w:val="lowerLetter"/>
      <w:lvlText w:val="%2."/>
      <w:lvlJc w:val="left"/>
      <w:pPr>
        <w:ind w:left="1410" w:hanging="360"/>
      </w:pPr>
    </w:lvl>
    <w:lvl w:ilvl="2" w:tplc="0419001B">
      <w:start w:val="1"/>
      <w:numFmt w:val="lowerRoman"/>
      <w:lvlText w:val="%3."/>
      <w:lvlJc w:val="right"/>
      <w:pPr>
        <w:ind w:left="2130" w:hanging="180"/>
      </w:pPr>
    </w:lvl>
    <w:lvl w:ilvl="3" w:tplc="0419000F">
      <w:start w:val="1"/>
      <w:numFmt w:val="decimal"/>
      <w:lvlText w:val="%4."/>
      <w:lvlJc w:val="left"/>
      <w:pPr>
        <w:ind w:left="2850" w:hanging="360"/>
      </w:pPr>
    </w:lvl>
    <w:lvl w:ilvl="4" w:tplc="04190019">
      <w:start w:val="1"/>
      <w:numFmt w:val="lowerLetter"/>
      <w:lvlText w:val="%5."/>
      <w:lvlJc w:val="left"/>
      <w:pPr>
        <w:ind w:left="3570" w:hanging="360"/>
      </w:pPr>
    </w:lvl>
    <w:lvl w:ilvl="5" w:tplc="0419001B">
      <w:start w:val="1"/>
      <w:numFmt w:val="lowerRoman"/>
      <w:lvlText w:val="%6."/>
      <w:lvlJc w:val="right"/>
      <w:pPr>
        <w:ind w:left="4290" w:hanging="180"/>
      </w:pPr>
    </w:lvl>
    <w:lvl w:ilvl="6" w:tplc="0419000F">
      <w:start w:val="1"/>
      <w:numFmt w:val="decimal"/>
      <w:lvlText w:val="%7."/>
      <w:lvlJc w:val="left"/>
      <w:pPr>
        <w:ind w:left="5010" w:hanging="360"/>
      </w:pPr>
    </w:lvl>
    <w:lvl w:ilvl="7" w:tplc="04190019">
      <w:start w:val="1"/>
      <w:numFmt w:val="lowerLetter"/>
      <w:lvlText w:val="%8."/>
      <w:lvlJc w:val="left"/>
      <w:pPr>
        <w:ind w:left="5730" w:hanging="360"/>
      </w:pPr>
    </w:lvl>
    <w:lvl w:ilvl="8" w:tplc="0419001B">
      <w:start w:val="1"/>
      <w:numFmt w:val="lowerRoman"/>
      <w:lvlText w:val="%9."/>
      <w:lvlJc w:val="right"/>
      <w:pPr>
        <w:ind w:left="6450" w:hanging="180"/>
      </w:pPr>
    </w:lvl>
  </w:abstractNum>
  <w:abstractNum w:abstractNumId="25">
    <w:nsid w:val="5ED55F6F"/>
    <w:multiLevelType w:val="hybridMultilevel"/>
    <w:tmpl w:val="C172B7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41078D5"/>
    <w:multiLevelType w:val="hybridMultilevel"/>
    <w:tmpl w:val="9AB0FDF6"/>
    <w:lvl w:ilvl="0" w:tplc="667C03B4">
      <w:start w:val="1"/>
      <w:numFmt w:val="decimal"/>
      <w:lvlText w:val="%1."/>
      <w:lvlJc w:val="left"/>
      <w:pPr>
        <w:ind w:left="101" w:hanging="280"/>
      </w:pPr>
      <w:rPr>
        <w:rFonts w:ascii="Times New Roman" w:eastAsia="Times New Roman" w:hAnsi="Times New Roman" w:cs="Times New Roman" w:hint="default"/>
        <w:b/>
        <w:bCs/>
        <w:color w:val="FF0000"/>
        <w:w w:val="100"/>
        <w:sz w:val="28"/>
        <w:szCs w:val="28"/>
      </w:rPr>
    </w:lvl>
    <w:lvl w:ilvl="1" w:tplc="48626014">
      <w:numFmt w:val="bullet"/>
      <w:lvlText w:val="•"/>
      <w:lvlJc w:val="left"/>
      <w:pPr>
        <w:ind w:left="1046" w:hanging="280"/>
      </w:pPr>
      <w:rPr>
        <w:rFonts w:hint="default"/>
      </w:rPr>
    </w:lvl>
    <w:lvl w:ilvl="2" w:tplc="4A9A47B4">
      <w:numFmt w:val="bullet"/>
      <w:lvlText w:val="•"/>
      <w:lvlJc w:val="left"/>
      <w:pPr>
        <w:ind w:left="1992" w:hanging="280"/>
      </w:pPr>
      <w:rPr>
        <w:rFonts w:hint="default"/>
      </w:rPr>
    </w:lvl>
    <w:lvl w:ilvl="3" w:tplc="4BB48C38">
      <w:numFmt w:val="bullet"/>
      <w:lvlText w:val="•"/>
      <w:lvlJc w:val="left"/>
      <w:pPr>
        <w:ind w:left="2938" w:hanging="280"/>
      </w:pPr>
      <w:rPr>
        <w:rFonts w:hint="default"/>
      </w:rPr>
    </w:lvl>
    <w:lvl w:ilvl="4" w:tplc="C1124A72">
      <w:numFmt w:val="bullet"/>
      <w:lvlText w:val="•"/>
      <w:lvlJc w:val="left"/>
      <w:pPr>
        <w:ind w:left="3884" w:hanging="280"/>
      </w:pPr>
      <w:rPr>
        <w:rFonts w:hint="default"/>
      </w:rPr>
    </w:lvl>
    <w:lvl w:ilvl="5" w:tplc="6F50F2DC">
      <w:numFmt w:val="bullet"/>
      <w:lvlText w:val="•"/>
      <w:lvlJc w:val="left"/>
      <w:pPr>
        <w:ind w:left="4830" w:hanging="280"/>
      </w:pPr>
      <w:rPr>
        <w:rFonts w:hint="default"/>
      </w:rPr>
    </w:lvl>
    <w:lvl w:ilvl="6" w:tplc="6B44866E">
      <w:numFmt w:val="bullet"/>
      <w:lvlText w:val="•"/>
      <w:lvlJc w:val="left"/>
      <w:pPr>
        <w:ind w:left="5776" w:hanging="280"/>
      </w:pPr>
      <w:rPr>
        <w:rFonts w:hint="default"/>
      </w:rPr>
    </w:lvl>
    <w:lvl w:ilvl="7" w:tplc="942AB900">
      <w:numFmt w:val="bullet"/>
      <w:lvlText w:val="•"/>
      <w:lvlJc w:val="left"/>
      <w:pPr>
        <w:ind w:left="6722" w:hanging="280"/>
      </w:pPr>
      <w:rPr>
        <w:rFonts w:hint="default"/>
      </w:rPr>
    </w:lvl>
    <w:lvl w:ilvl="8" w:tplc="DC262B24">
      <w:numFmt w:val="bullet"/>
      <w:lvlText w:val="•"/>
      <w:lvlJc w:val="left"/>
      <w:pPr>
        <w:ind w:left="7668" w:hanging="280"/>
      </w:pPr>
      <w:rPr>
        <w:rFonts w:hint="default"/>
      </w:rPr>
    </w:lvl>
  </w:abstractNum>
  <w:abstractNum w:abstractNumId="27">
    <w:nsid w:val="6954019B"/>
    <w:multiLevelType w:val="multilevel"/>
    <w:tmpl w:val="1954ECBE"/>
    <w:lvl w:ilvl="0">
      <w:start w:val="1"/>
      <w:numFmt w:val="decimal"/>
      <w:lvlText w:val="%1"/>
      <w:lvlJc w:val="left"/>
      <w:pPr>
        <w:ind w:left="81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0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</w:rPr>
    </w:lvl>
    <w:lvl w:ilvl="2">
      <w:numFmt w:val="bullet"/>
      <w:lvlText w:val="•"/>
      <w:lvlJc w:val="left"/>
      <w:pPr>
        <w:ind w:left="2568" w:hanging="420"/>
      </w:pPr>
      <w:rPr>
        <w:rFonts w:hint="default"/>
      </w:rPr>
    </w:lvl>
    <w:lvl w:ilvl="3">
      <w:numFmt w:val="bullet"/>
      <w:lvlText w:val="•"/>
      <w:lvlJc w:val="left"/>
      <w:pPr>
        <w:ind w:left="3442" w:hanging="420"/>
      </w:pPr>
      <w:rPr>
        <w:rFonts w:hint="default"/>
      </w:rPr>
    </w:lvl>
    <w:lvl w:ilvl="4">
      <w:numFmt w:val="bullet"/>
      <w:lvlText w:val="•"/>
      <w:lvlJc w:val="left"/>
      <w:pPr>
        <w:ind w:left="4316" w:hanging="420"/>
      </w:pPr>
      <w:rPr>
        <w:rFonts w:hint="default"/>
      </w:rPr>
    </w:lvl>
    <w:lvl w:ilvl="5">
      <w:numFmt w:val="bullet"/>
      <w:lvlText w:val="•"/>
      <w:lvlJc w:val="left"/>
      <w:pPr>
        <w:ind w:left="5190" w:hanging="420"/>
      </w:pPr>
      <w:rPr>
        <w:rFonts w:hint="default"/>
      </w:rPr>
    </w:lvl>
    <w:lvl w:ilvl="6">
      <w:numFmt w:val="bullet"/>
      <w:lvlText w:val="•"/>
      <w:lvlJc w:val="left"/>
      <w:pPr>
        <w:ind w:left="6064" w:hanging="420"/>
      </w:pPr>
      <w:rPr>
        <w:rFonts w:hint="default"/>
      </w:rPr>
    </w:lvl>
    <w:lvl w:ilvl="7">
      <w:numFmt w:val="bullet"/>
      <w:lvlText w:val="•"/>
      <w:lvlJc w:val="left"/>
      <w:pPr>
        <w:ind w:left="6938" w:hanging="420"/>
      </w:pPr>
      <w:rPr>
        <w:rFonts w:hint="default"/>
      </w:rPr>
    </w:lvl>
    <w:lvl w:ilvl="8">
      <w:numFmt w:val="bullet"/>
      <w:lvlText w:val="•"/>
      <w:lvlJc w:val="left"/>
      <w:pPr>
        <w:ind w:left="7812" w:hanging="420"/>
      </w:pPr>
      <w:rPr>
        <w:rFonts w:hint="default"/>
      </w:rPr>
    </w:lvl>
  </w:abstractNum>
  <w:abstractNum w:abstractNumId="28">
    <w:nsid w:val="6C067B79"/>
    <w:multiLevelType w:val="hybridMultilevel"/>
    <w:tmpl w:val="420070EA"/>
    <w:lvl w:ilvl="0" w:tplc="34B09674">
      <w:numFmt w:val="bullet"/>
      <w:lvlText w:val="-"/>
      <w:lvlJc w:val="left"/>
      <w:pPr>
        <w:ind w:left="101" w:hanging="164"/>
      </w:pPr>
      <w:rPr>
        <w:rFonts w:ascii="Times New Roman" w:eastAsia="Times New Roman" w:hAnsi="Times New Roman" w:cs="Times New Roman" w:hint="default"/>
        <w:b/>
        <w:bCs/>
        <w:i/>
        <w:color w:val="FF0000"/>
        <w:spacing w:val="-19"/>
        <w:w w:val="100"/>
        <w:sz w:val="28"/>
        <w:szCs w:val="28"/>
      </w:rPr>
    </w:lvl>
    <w:lvl w:ilvl="1" w:tplc="7A3E05E6">
      <w:numFmt w:val="bullet"/>
      <w:lvlText w:val="•"/>
      <w:lvlJc w:val="left"/>
      <w:pPr>
        <w:ind w:left="1046" w:hanging="164"/>
      </w:pPr>
      <w:rPr>
        <w:rFonts w:hint="default"/>
      </w:rPr>
    </w:lvl>
    <w:lvl w:ilvl="2" w:tplc="85E41146">
      <w:numFmt w:val="bullet"/>
      <w:lvlText w:val="•"/>
      <w:lvlJc w:val="left"/>
      <w:pPr>
        <w:ind w:left="1992" w:hanging="164"/>
      </w:pPr>
      <w:rPr>
        <w:rFonts w:hint="default"/>
      </w:rPr>
    </w:lvl>
    <w:lvl w:ilvl="3" w:tplc="F92EF77A">
      <w:numFmt w:val="bullet"/>
      <w:lvlText w:val="•"/>
      <w:lvlJc w:val="left"/>
      <w:pPr>
        <w:ind w:left="2938" w:hanging="164"/>
      </w:pPr>
      <w:rPr>
        <w:rFonts w:hint="default"/>
      </w:rPr>
    </w:lvl>
    <w:lvl w:ilvl="4" w:tplc="9A8208CA">
      <w:numFmt w:val="bullet"/>
      <w:lvlText w:val="•"/>
      <w:lvlJc w:val="left"/>
      <w:pPr>
        <w:ind w:left="3884" w:hanging="164"/>
      </w:pPr>
      <w:rPr>
        <w:rFonts w:hint="default"/>
      </w:rPr>
    </w:lvl>
    <w:lvl w:ilvl="5" w:tplc="812AA6C6">
      <w:numFmt w:val="bullet"/>
      <w:lvlText w:val="•"/>
      <w:lvlJc w:val="left"/>
      <w:pPr>
        <w:ind w:left="4830" w:hanging="164"/>
      </w:pPr>
      <w:rPr>
        <w:rFonts w:hint="default"/>
      </w:rPr>
    </w:lvl>
    <w:lvl w:ilvl="6" w:tplc="80C8EBCC">
      <w:numFmt w:val="bullet"/>
      <w:lvlText w:val="•"/>
      <w:lvlJc w:val="left"/>
      <w:pPr>
        <w:ind w:left="5776" w:hanging="164"/>
      </w:pPr>
      <w:rPr>
        <w:rFonts w:hint="default"/>
      </w:rPr>
    </w:lvl>
    <w:lvl w:ilvl="7" w:tplc="85581A54">
      <w:numFmt w:val="bullet"/>
      <w:lvlText w:val="•"/>
      <w:lvlJc w:val="left"/>
      <w:pPr>
        <w:ind w:left="6722" w:hanging="164"/>
      </w:pPr>
      <w:rPr>
        <w:rFonts w:hint="default"/>
      </w:rPr>
    </w:lvl>
    <w:lvl w:ilvl="8" w:tplc="640EC98E">
      <w:numFmt w:val="bullet"/>
      <w:lvlText w:val="•"/>
      <w:lvlJc w:val="left"/>
      <w:pPr>
        <w:ind w:left="7668" w:hanging="164"/>
      </w:pPr>
      <w:rPr>
        <w:rFonts w:hint="default"/>
      </w:rPr>
    </w:lvl>
  </w:abstractNum>
  <w:abstractNum w:abstractNumId="29">
    <w:nsid w:val="774D0AC3"/>
    <w:multiLevelType w:val="hybridMultilevel"/>
    <w:tmpl w:val="2DF6B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7706456"/>
    <w:multiLevelType w:val="hybridMultilevel"/>
    <w:tmpl w:val="2CFE67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D8A744D"/>
    <w:multiLevelType w:val="multilevel"/>
    <w:tmpl w:val="D7D82A4C"/>
    <w:lvl w:ilvl="0">
      <w:start w:val="2"/>
      <w:numFmt w:val="decimal"/>
      <w:lvlText w:val="%1"/>
      <w:lvlJc w:val="left"/>
      <w:pPr>
        <w:ind w:left="101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01" w:hanging="420"/>
      </w:pPr>
      <w:rPr>
        <w:rFonts w:ascii="Times New Roman" w:eastAsia="Times New Roman" w:hAnsi="Times New Roman" w:cs="Times New Roman" w:hint="default"/>
        <w:b/>
        <w:bCs/>
        <w:color w:val="FF0000"/>
        <w:w w:val="100"/>
        <w:sz w:val="28"/>
        <w:szCs w:val="28"/>
      </w:rPr>
    </w:lvl>
    <w:lvl w:ilvl="2">
      <w:numFmt w:val="bullet"/>
      <w:lvlText w:val="•"/>
      <w:lvlJc w:val="left"/>
      <w:pPr>
        <w:ind w:left="1992" w:hanging="420"/>
      </w:pPr>
      <w:rPr>
        <w:rFonts w:hint="default"/>
      </w:rPr>
    </w:lvl>
    <w:lvl w:ilvl="3">
      <w:numFmt w:val="bullet"/>
      <w:lvlText w:val="•"/>
      <w:lvlJc w:val="left"/>
      <w:pPr>
        <w:ind w:left="2938" w:hanging="420"/>
      </w:pPr>
      <w:rPr>
        <w:rFonts w:hint="default"/>
      </w:rPr>
    </w:lvl>
    <w:lvl w:ilvl="4">
      <w:numFmt w:val="bullet"/>
      <w:lvlText w:val="•"/>
      <w:lvlJc w:val="left"/>
      <w:pPr>
        <w:ind w:left="3884" w:hanging="420"/>
      </w:pPr>
      <w:rPr>
        <w:rFonts w:hint="default"/>
      </w:rPr>
    </w:lvl>
    <w:lvl w:ilvl="5">
      <w:numFmt w:val="bullet"/>
      <w:lvlText w:val="•"/>
      <w:lvlJc w:val="left"/>
      <w:pPr>
        <w:ind w:left="4830" w:hanging="420"/>
      </w:pPr>
      <w:rPr>
        <w:rFonts w:hint="default"/>
      </w:rPr>
    </w:lvl>
    <w:lvl w:ilvl="6">
      <w:numFmt w:val="bullet"/>
      <w:lvlText w:val="•"/>
      <w:lvlJc w:val="left"/>
      <w:pPr>
        <w:ind w:left="5776" w:hanging="420"/>
      </w:pPr>
      <w:rPr>
        <w:rFonts w:hint="default"/>
      </w:rPr>
    </w:lvl>
    <w:lvl w:ilvl="7">
      <w:numFmt w:val="bullet"/>
      <w:lvlText w:val="•"/>
      <w:lvlJc w:val="left"/>
      <w:pPr>
        <w:ind w:left="6722" w:hanging="420"/>
      </w:pPr>
      <w:rPr>
        <w:rFonts w:hint="default"/>
      </w:rPr>
    </w:lvl>
    <w:lvl w:ilvl="8">
      <w:numFmt w:val="bullet"/>
      <w:lvlText w:val="•"/>
      <w:lvlJc w:val="left"/>
      <w:pPr>
        <w:ind w:left="7668" w:hanging="420"/>
      </w:pPr>
      <w:rPr>
        <w:rFonts w:hint="default"/>
      </w:rPr>
    </w:lvl>
  </w:abstractNum>
  <w:abstractNum w:abstractNumId="32">
    <w:nsid w:val="7F3E52DA"/>
    <w:multiLevelType w:val="hybridMultilevel"/>
    <w:tmpl w:val="C602B2FE"/>
    <w:lvl w:ilvl="0" w:tplc="E45C4D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8"/>
  </w:num>
  <w:num w:numId="2">
    <w:abstractNumId w:val="12"/>
  </w:num>
  <w:num w:numId="3">
    <w:abstractNumId w:val="21"/>
  </w:num>
  <w:num w:numId="4">
    <w:abstractNumId w:val="31"/>
  </w:num>
  <w:num w:numId="5">
    <w:abstractNumId w:val="20"/>
  </w:num>
  <w:num w:numId="6">
    <w:abstractNumId w:val="28"/>
  </w:num>
  <w:num w:numId="7">
    <w:abstractNumId w:val="26"/>
  </w:num>
  <w:num w:numId="8">
    <w:abstractNumId w:val="16"/>
  </w:num>
  <w:num w:numId="9">
    <w:abstractNumId w:val="15"/>
  </w:num>
  <w:num w:numId="10">
    <w:abstractNumId w:val="7"/>
  </w:num>
  <w:num w:numId="11">
    <w:abstractNumId w:val="6"/>
  </w:num>
  <w:num w:numId="12">
    <w:abstractNumId w:val="10"/>
  </w:num>
  <w:num w:numId="13">
    <w:abstractNumId w:val="27"/>
  </w:num>
  <w:num w:numId="14">
    <w:abstractNumId w:val="14"/>
  </w:num>
  <w:num w:numId="15">
    <w:abstractNumId w:val="8"/>
  </w:num>
  <w:num w:numId="16">
    <w:abstractNumId w:val="5"/>
  </w:num>
  <w:num w:numId="17">
    <w:abstractNumId w:val="22"/>
  </w:num>
  <w:num w:numId="18">
    <w:abstractNumId w:val="29"/>
  </w:num>
  <w:num w:numId="19">
    <w:abstractNumId w:val="23"/>
  </w:num>
  <w:num w:numId="20">
    <w:abstractNumId w:val="9"/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</w:num>
  <w:num w:numId="26">
    <w:abstractNumId w:val="1"/>
  </w:num>
  <w:num w:numId="27">
    <w:abstractNumId w:val="2"/>
  </w:num>
  <w:num w:numId="28">
    <w:abstractNumId w:val="3"/>
  </w:num>
  <w:num w:numId="29">
    <w:abstractNumId w:val="4"/>
  </w:num>
  <w:num w:numId="30">
    <w:abstractNumId w:val="0"/>
  </w:num>
  <w:num w:numId="31">
    <w:abstractNumId w:val="17"/>
  </w:num>
  <w:num w:numId="32">
    <w:abstractNumId w:val="32"/>
  </w:num>
  <w:num w:numId="3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F674B3"/>
    <w:rsid w:val="00056531"/>
    <w:rsid w:val="00095FB8"/>
    <w:rsid w:val="000F17CD"/>
    <w:rsid w:val="002236F0"/>
    <w:rsid w:val="002E7562"/>
    <w:rsid w:val="002F184E"/>
    <w:rsid w:val="003124E2"/>
    <w:rsid w:val="003463AC"/>
    <w:rsid w:val="0039117D"/>
    <w:rsid w:val="003B5531"/>
    <w:rsid w:val="003D7409"/>
    <w:rsid w:val="00424D90"/>
    <w:rsid w:val="004868B3"/>
    <w:rsid w:val="004D4515"/>
    <w:rsid w:val="004E23DE"/>
    <w:rsid w:val="005208BD"/>
    <w:rsid w:val="00542140"/>
    <w:rsid w:val="005B61A0"/>
    <w:rsid w:val="005F77C0"/>
    <w:rsid w:val="00611B06"/>
    <w:rsid w:val="0064406E"/>
    <w:rsid w:val="006605CB"/>
    <w:rsid w:val="00693496"/>
    <w:rsid w:val="006B245F"/>
    <w:rsid w:val="006C328A"/>
    <w:rsid w:val="006D3842"/>
    <w:rsid w:val="006F0ADE"/>
    <w:rsid w:val="00787BEF"/>
    <w:rsid w:val="007F27D1"/>
    <w:rsid w:val="00885225"/>
    <w:rsid w:val="00944AE1"/>
    <w:rsid w:val="00992F14"/>
    <w:rsid w:val="009A1032"/>
    <w:rsid w:val="009C4F10"/>
    <w:rsid w:val="00A11CF5"/>
    <w:rsid w:val="00A1520E"/>
    <w:rsid w:val="00A83F12"/>
    <w:rsid w:val="00BE24E3"/>
    <w:rsid w:val="00C376CE"/>
    <w:rsid w:val="00C531AA"/>
    <w:rsid w:val="00C8321D"/>
    <w:rsid w:val="00C90FF9"/>
    <w:rsid w:val="00CB451C"/>
    <w:rsid w:val="00CE74AB"/>
    <w:rsid w:val="00D1685B"/>
    <w:rsid w:val="00D37FC6"/>
    <w:rsid w:val="00D61E0A"/>
    <w:rsid w:val="00D91885"/>
    <w:rsid w:val="00E344FB"/>
    <w:rsid w:val="00E4705A"/>
    <w:rsid w:val="00E65B90"/>
    <w:rsid w:val="00EC59FD"/>
    <w:rsid w:val="00EF2CE8"/>
    <w:rsid w:val="00EF45A3"/>
    <w:rsid w:val="00EF78A0"/>
    <w:rsid w:val="00F11903"/>
    <w:rsid w:val="00F2329A"/>
    <w:rsid w:val="00F674B3"/>
    <w:rsid w:val="00F80C62"/>
    <w:rsid w:val="00FC5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33F71A-6CD6-492E-B1F6-3E95CD75E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F674B3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674B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674B3"/>
    <w:rPr>
      <w:b/>
      <w:bCs/>
      <w:sz w:val="28"/>
      <w:szCs w:val="28"/>
    </w:rPr>
  </w:style>
  <w:style w:type="paragraph" w:styleId="a4">
    <w:name w:val="List Paragraph"/>
    <w:basedOn w:val="a"/>
    <w:uiPriority w:val="34"/>
    <w:qFormat/>
    <w:rsid w:val="00F674B3"/>
    <w:pPr>
      <w:spacing w:before="6"/>
      <w:ind w:left="101" w:firstLine="709"/>
    </w:pPr>
  </w:style>
  <w:style w:type="paragraph" w:customStyle="1" w:styleId="TableParagraph">
    <w:name w:val="Table Paragraph"/>
    <w:basedOn w:val="a"/>
    <w:uiPriority w:val="1"/>
    <w:qFormat/>
    <w:rsid w:val="00F674B3"/>
    <w:pPr>
      <w:jc w:val="center"/>
    </w:pPr>
  </w:style>
  <w:style w:type="character" w:customStyle="1" w:styleId="a5">
    <w:name w:val="Основной текст + Курсив"/>
    <w:rsid w:val="006B245F"/>
    <w:rPr>
      <w:i/>
      <w:iCs/>
      <w:sz w:val="27"/>
      <w:szCs w:val="27"/>
      <w:shd w:val="clear" w:color="auto" w:fill="FFFFFF"/>
      <w:lang w:eastAsia="ar-SA" w:bidi="ar-SA"/>
    </w:rPr>
  </w:style>
  <w:style w:type="table" w:styleId="a6">
    <w:name w:val="Table Grid"/>
    <w:basedOn w:val="a1"/>
    <w:uiPriority w:val="59"/>
    <w:rsid w:val="00D1685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 1"/>
    <w:basedOn w:val="a"/>
    <w:rsid w:val="0064406E"/>
    <w:pPr>
      <w:widowControl/>
      <w:suppressAutoHyphens/>
      <w:autoSpaceDE/>
      <w:autoSpaceDN/>
      <w:jc w:val="both"/>
    </w:pPr>
    <w:rPr>
      <w:sz w:val="28"/>
      <w:szCs w:val="20"/>
      <w:lang w:val="ru-RU" w:eastAsia="ar-SA"/>
    </w:rPr>
  </w:style>
  <w:style w:type="paragraph" w:styleId="a7">
    <w:name w:val="Balloon Text"/>
    <w:basedOn w:val="a"/>
    <w:link w:val="a8"/>
    <w:uiPriority w:val="99"/>
    <w:semiHidden/>
    <w:unhideWhenUsed/>
    <w:rsid w:val="0069349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9349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10</Pages>
  <Words>3482</Words>
  <Characters>19852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ДНС</cp:lastModifiedBy>
  <cp:revision>41</cp:revision>
  <dcterms:created xsi:type="dcterms:W3CDTF">2021-04-27T11:50:00Z</dcterms:created>
  <dcterms:modified xsi:type="dcterms:W3CDTF">2022-02-28T05:40:00Z</dcterms:modified>
</cp:coreProperties>
</file>